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81FE9" w14:textId="77777777" w:rsidR="008E596E" w:rsidRDefault="008E596E" w:rsidP="008E596E">
      <w:pPr>
        <w:rPr>
          <w:lang w:val="ru-RU"/>
        </w:rPr>
      </w:pPr>
    </w:p>
    <w:p w14:paraId="77CD13C5" w14:textId="77777777" w:rsidR="008E596E" w:rsidRDefault="008E596E" w:rsidP="008E596E">
      <w:pPr>
        <w:rPr>
          <w:lang w:val="ru-RU"/>
        </w:rPr>
      </w:pPr>
    </w:p>
    <w:p w14:paraId="117C5C83" w14:textId="77777777" w:rsidR="008E596E" w:rsidRDefault="008E596E" w:rsidP="008E596E">
      <w:pPr>
        <w:rPr>
          <w:lang w:val="ru-RU"/>
        </w:rPr>
      </w:pPr>
    </w:p>
    <w:p w14:paraId="6AF5CF73" w14:textId="77777777" w:rsidR="008E596E" w:rsidRDefault="008E596E" w:rsidP="008E596E">
      <w:pPr>
        <w:rPr>
          <w:lang w:val="ru-RU"/>
        </w:rPr>
      </w:pPr>
    </w:p>
    <w:p w14:paraId="73246204" w14:textId="77777777" w:rsidR="008E596E" w:rsidRDefault="008E596E" w:rsidP="008E596E">
      <w:pPr>
        <w:rPr>
          <w:lang w:val="ru-RU"/>
        </w:rPr>
      </w:pPr>
    </w:p>
    <w:p w14:paraId="55D11B61" w14:textId="77777777" w:rsidR="008E596E" w:rsidRDefault="008E596E" w:rsidP="008E596E">
      <w:pPr>
        <w:rPr>
          <w:lang w:val="ru-RU"/>
        </w:rPr>
      </w:pPr>
    </w:p>
    <w:p w14:paraId="52142FAE" w14:textId="77777777" w:rsidR="008E596E" w:rsidRPr="008E596E" w:rsidRDefault="008E596E" w:rsidP="00C52CCC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  <w:sectPr w:rsidR="008E596E" w:rsidRPr="008E596E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6B75FF13" w14:textId="77777777" w:rsidR="00120AE6" w:rsidRPr="008E596E" w:rsidRDefault="00120AE6" w:rsidP="008E596E">
      <w:pPr>
        <w:autoSpaceDE w:val="0"/>
        <w:autoSpaceDN w:val="0"/>
        <w:spacing w:after="228" w:line="220" w:lineRule="exact"/>
        <w:rPr>
          <w:lang w:val="ru-RU"/>
        </w:rPr>
      </w:pPr>
    </w:p>
    <w:p w14:paraId="28C76614" w14:textId="77777777" w:rsidR="00120AE6" w:rsidRPr="008E596E" w:rsidRDefault="008E596E">
      <w:pPr>
        <w:autoSpaceDE w:val="0"/>
        <w:autoSpaceDN w:val="0"/>
        <w:spacing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04A3CF95" w14:textId="77777777" w:rsidR="00120AE6" w:rsidRPr="008E596E" w:rsidRDefault="008E596E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14:paraId="1B5F3117" w14:textId="77777777" w:rsidR="00120AE6" w:rsidRPr="008E596E" w:rsidRDefault="008E596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14:paraId="2DEB0E68" w14:textId="77777777" w:rsidR="00120AE6" w:rsidRPr="008E596E" w:rsidRDefault="008E596E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D947776" w14:textId="77777777" w:rsidR="00120AE6" w:rsidRPr="008E596E" w:rsidRDefault="008E596E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14:paraId="33B7AEE1" w14:textId="77777777" w:rsidR="00120AE6" w:rsidRPr="008E596E" w:rsidRDefault="008E596E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14:paraId="28BCAC61" w14:textId="77777777" w:rsidR="00120AE6" w:rsidRPr="008E596E" w:rsidRDefault="008E596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14:paraId="692DD961" w14:textId="77777777" w:rsidR="00120AE6" w:rsidRPr="008E596E" w:rsidRDefault="008E596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5F8F07E3" w14:textId="270EAFDC" w:rsidR="00120AE6" w:rsidRPr="008E596E" w:rsidRDefault="008E596E" w:rsidP="00086F17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  <w:sectPr w:rsidR="00120AE6" w:rsidRPr="008E596E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  <w:proofErr w:type="gram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Освоение  программы</w:t>
      </w:r>
      <w:proofErr w:type="gram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 по  предмету  «Литературное  чтение» в 1 классе начинается вводным интегрированны</w:t>
      </w:r>
      <w:r w:rsidR="00086F17">
        <w:rPr>
          <w:rFonts w:ascii="Times New Roman" w:eastAsia="Times New Roman" w:hAnsi="Times New Roman"/>
          <w:color w:val="000000"/>
          <w:sz w:val="24"/>
          <w:lang w:val="ru-RU"/>
        </w:rPr>
        <w:t xml:space="preserve">м курсом «Обучение грамоте» (  предмета «Русский язык»132 и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предмета </w:t>
      </w:r>
      <w:r w:rsidR="00086F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</w:t>
      </w:r>
      <w:r w:rsidR="00086F17">
        <w:rPr>
          <w:rFonts w:ascii="Times New Roman" w:eastAsia="Times New Roman" w:hAnsi="Times New Roman"/>
          <w:color w:val="000000"/>
          <w:sz w:val="24"/>
          <w:lang w:val="ru-RU"/>
        </w:rPr>
        <w:t xml:space="preserve"> 99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</w:t>
      </w:r>
      <w:r w:rsidR="00086F17">
        <w:rPr>
          <w:rFonts w:ascii="Times New Roman" w:eastAsia="Times New Roman" w:hAnsi="Times New Roman"/>
          <w:color w:val="000000"/>
          <w:sz w:val="24"/>
          <w:lang w:val="ru-RU"/>
        </w:rPr>
        <w:t xml:space="preserve"> 10 учебных недель, суммарно  30 часов.</w:t>
      </w:r>
    </w:p>
    <w:p w14:paraId="0D2E6795" w14:textId="77777777" w:rsidR="00120AE6" w:rsidRPr="008E596E" w:rsidRDefault="00120AE6">
      <w:pPr>
        <w:autoSpaceDE w:val="0"/>
        <w:autoSpaceDN w:val="0"/>
        <w:spacing w:after="78" w:line="220" w:lineRule="exact"/>
        <w:rPr>
          <w:lang w:val="ru-RU"/>
        </w:rPr>
      </w:pPr>
    </w:p>
    <w:p w14:paraId="484889FB" w14:textId="77777777" w:rsidR="00120AE6" w:rsidRPr="008E596E" w:rsidRDefault="008E596E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14:paraId="21E24DA2" w14:textId="5B9F66BD" w:rsidR="00120AE6" w:rsidRPr="008E596E" w:rsidRDefault="008E596E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8E596E">
        <w:rPr>
          <w:lang w:val="ru-RU"/>
        </w:rPr>
        <w:br/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предмета</w:t>
      </w:r>
      <w:r w:rsidR="00086F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станут фундаментом обучения в основном звене школы, а также будут востребованы в жизни.</w:t>
      </w:r>
    </w:p>
    <w:p w14:paraId="01C90577" w14:textId="77777777" w:rsidR="00120AE6" w:rsidRPr="008E596E" w:rsidRDefault="008E596E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14:paraId="17E34FE5" w14:textId="77777777" w:rsidR="00120AE6" w:rsidRPr="008E596E" w:rsidRDefault="008E596E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067CB760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14:paraId="7993844F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2B47D1DF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7D4B258F" w14:textId="77777777" w:rsidR="00120AE6" w:rsidRPr="008E596E" w:rsidRDefault="008E596E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14:paraId="46ECDF14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14:paraId="0836CD1F" w14:textId="77777777" w:rsidR="00120AE6" w:rsidRPr="008E596E" w:rsidRDefault="00120AE6">
      <w:pPr>
        <w:autoSpaceDE w:val="0"/>
        <w:autoSpaceDN w:val="0"/>
        <w:spacing w:after="78" w:line="220" w:lineRule="exact"/>
        <w:rPr>
          <w:lang w:val="ru-RU"/>
        </w:rPr>
      </w:pPr>
    </w:p>
    <w:p w14:paraId="3967E359" w14:textId="77777777" w:rsidR="00120AE6" w:rsidRPr="008E596E" w:rsidRDefault="008E596E">
      <w:pPr>
        <w:autoSpaceDE w:val="0"/>
        <w:autoSpaceDN w:val="0"/>
        <w:spacing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18992F0" w14:textId="77777777" w:rsidR="00120AE6" w:rsidRPr="008E596E" w:rsidRDefault="008E596E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14:paraId="75D6F792" w14:textId="77777777" w:rsidR="00120AE6" w:rsidRPr="008E596E" w:rsidRDefault="008E596E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Произведения одной темы, но разных жанров: рассказ, стихотворение, сказка (общее </w:t>
      </w:r>
      <w:proofErr w:type="gram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представление  на</w:t>
      </w:r>
      <w:proofErr w:type="gram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  примере   не   менее   шести   произведений К. Д. Ушинского, Л. Н.</w:t>
      </w:r>
    </w:p>
    <w:p w14:paraId="52E49BF1" w14:textId="77777777" w:rsidR="00120AE6" w:rsidRPr="008E596E" w:rsidRDefault="008E596E">
      <w:pPr>
        <w:autoSpaceDE w:val="0"/>
        <w:autoSpaceDN w:val="0"/>
        <w:spacing w:before="70" w:after="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Толстого, В. Г.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Сутеева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proofErr w:type="gram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,  Ю.</w:t>
      </w:r>
      <w:proofErr w:type="gram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И. Ермолаева,  Р. С.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273F48CA" w14:textId="77777777" w:rsidR="00120AE6" w:rsidRPr="008E596E" w:rsidRDefault="008E596E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14:paraId="41D837DD" w14:textId="77777777" w:rsidR="00120AE6" w:rsidRPr="008E596E" w:rsidRDefault="008E596E">
      <w:pPr>
        <w:autoSpaceDE w:val="0"/>
        <w:autoSpaceDN w:val="0"/>
        <w:spacing w:before="70" w:after="0" w:line="283" w:lineRule="auto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Л.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14:paraId="1EE3E1E5" w14:textId="77777777" w:rsidR="00120AE6" w:rsidRPr="008E596E" w:rsidRDefault="008E596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14:paraId="275DC20B" w14:textId="77777777" w:rsidR="00120AE6" w:rsidRPr="008E596E" w:rsidRDefault="008E596E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, загадка, пословица, их назначение (веселить, потешать, играть, поучать). Особенности разных малых фольклорных жанров.</w:t>
      </w:r>
    </w:p>
    <w:p w14:paraId="52E9EE25" w14:textId="77777777" w:rsidR="00120AE6" w:rsidRPr="008E596E" w:rsidRDefault="008E596E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14:paraId="7361EC96" w14:textId="77777777" w:rsidR="00120AE6" w:rsidRPr="008E596E" w:rsidRDefault="008E596E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14:paraId="0EBE2CF5" w14:textId="77777777" w:rsidR="00120AE6" w:rsidRPr="008E596E" w:rsidRDefault="008E596E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маме.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разножанровых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14:paraId="30CF6D39" w14:textId="77777777" w:rsidR="00120AE6" w:rsidRPr="008E596E" w:rsidRDefault="008E596E">
      <w:pPr>
        <w:autoSpaceDE w:val="0"/>
        <w:autoSpaceDN w:val="0"/>
        <w:spacing w:before="70" w:after="0" w:line="271" w:lineRule="auto"/>
        <w:rPr>
          <w:lang w:val="ru-RU"/>
        </w:rPr>
      </w:pP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Барто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, Э. Э.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Мошковской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, Г. П.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Виеру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, Р. С.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14:paraId="209E02B8" w14:textId="77777777" w:rsidR="00120AE6" w:rsidRPr="008E596E" w:rsidRDefault="008E596E">
      <w:pPr>
        <w:autoSpaceDE w:val="0"/>
        <w:autoSpaceDN w:val="0"/>
        <w:spacing w:after="0"/>
        <w:ind w:firstLine="180"/>
        <w:rPr>
          <w:lang w:val="ru-RU"/>
        </w:rPr>
      </w:pP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14:paraId="68DB0C9B" w14:textId="77777777" w:rsidR="00120AE6" w:rsidRPr="008E596E" w:rsidRDefault="008E596E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14:paraId="367F8641" w14:textId="77777777" w:rsidR="00120AE6" w:rsidRPr="008E596E" w:rsidRDefault="00120AE6">
      <w:pPr>
        <w:autoSpaceDE w:val="0"/>
        <w:autoSpaceDN w:val="0"/>
        <w:spacing w:after="78" w:line="220" w:lineRule="exact"/>
        <w:rPr>
          <w:lang w:val="ru-RU"/>
        </w:rPr>
      </w:pPr>
    </w:p>
    <w:p w14:paraId="554E2D53" w14:textId="77777777" w:rsidR="00120AE6" w:rsidRPr="008E596E" w:rsidRDefault="008E596E">
      <w:pPr>
        <w:autoSpaceDE w:val="0"/>
        <w:autoSpaceDN w:val="0"/>
        <w:spacing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332DAE75" w14:textId="77777777" w:rsidR="00120AE6" w:rsidRPr="008E596E" w:rsidRDefault="008E596E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7A8A8828" w14:textId="77777777" w:rsidR="00120AE6" w:rsidRPr="008E596E" w:rsidRDefault="008E596E">
      <w:pPr>
        <w:autoSpaceDE w:val="0"/>
        <w:autoSpaceDN w:val="0"/>
        <w:spacing w:before="262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F965594" w14:textId="77777777" w:rsidR="00120AE6" w:rsidRPr="008E596E" w:rsidRDefault="008E596E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355DC9BC" w14:textId="77777777" w:rsidR="00120AE6" w:rsidRPr="008E596E" w:rsidRDefault="008E596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14:paraId="6A110943" w14:textId="77777777" w:rsidR="00120AE6" w:rsidRPr="008E596E" w:rsidRDefault="008E596E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A9D329F" w14:textId="77777777" w:rsidR="00120AE6" w:rsidRPr="008E596E" w:rsidRDefault="008E596E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6BABCB16" w14:textId="77777777" w:rsidR="00120AE6" w:rsidRPr="008E596E" w:rsidRDefault="008E596E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89AF637" w14:textId="77777777" w:rsidR="00120AE6" w:rsidRPr="008E596E" w:rsidRDefault="008E59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14:paraId="2BE47320" w14:textId="77777777" w:rsidR="00120AE6" w:rsidRPr="008E596E" w:rsidRDefault="008E596E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опыта человеческих взаимоотношений, признаки индивидуальности каждого человека, проявление сопереживания, уважения, любви,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76214F9D" w14:textId="77777777" w:rsidR="00120AE6" w:rsidRPr="008E596E" w:rsidRDefault="008E596E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6F834B1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B0A517B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14:paraId="45E493CE" w14:textId="77777777" w:rsidR="00120AE6" w:rsidRPr="008E596E" w:rsidRDefault="008E59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14:paraId="6D07218C" w14:textId="77777777" w:rsidR="00120AE6" w:rsidRPr="008E596E" w:rsidRDefault="008E596E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459EDE49" w14:textId="77777777" w:rsidR="00120AE6" w:rsidRPr="008E596E" w:rsidRDefault="008E596E" w:rsidP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14:paraId="7AC27C0B" w14:textId="77777777" w:rsidR="00120AE6" w:rsidRPr="008E596E" w:rsidRDefault="008E596E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14:paraId="121DB6EC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14:paraId="18FF3834" w14:textId="77777777" w:rsidR="00120AE6" w:rsidRPr="008E596E" w:rsidRDefault="008E59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14:paraId="121BECC6" w14:textId="77777777" w:rsidR="00120AE6" w:rsidRPr="008E596E" w:rsidRDefault="008E596E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14:paraId="54571F27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14:paraId="2D52EFFD" w14:textId="77777777" w:rsidR="00120AE6" w:rsidRPr="008E596E" w:rsidRDefault="008E59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14:paraId="61CD8810" w14:textId="77777777" w:rsidR="00120AE6" w:rsidRPr="008E596E" w:rsidRDefault="008E596E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24E9AEC6" w14:textId="77777777" w:rsidR="00120AE6" w:rsidRPr="008E596E" w:rsidRDefault="008E59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14:paraId="33E2970E" w14:textId="77777777" w:rsidR="00120AE6" w:rsidRPr="008E596E" w:rsidRDefault="008E596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16C9C59C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14:paraId="55AEBD20" w14:textId="77777777" w:rsidR="00120AE6" w:rsidRPr="008E596E" w:rsidRDefault="008E59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14:paraId="2B9A4B18" w14:textId="77777777" w:rsidR="00120AE6" w:rsidRPr="008E596E" w:rsidRDefault="008E596E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593FA2B9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14:paraId="79526639" w14:textId="77777777" w:rsidR="00120AE6" w:rsidRPr="008E596E" w:rsidRDefault="008E596E">
      <w:pPr>
        <w:autoSpaceDE w:val="0"/>
        <w:autoSpaceDN w:val="0"/>
        <w:spacing w:before="190" w:after="0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6928A2CC" w14:textId="77777777" w:rsidR="00120AE6" w:rsidRPr="008E596E" w:rsidRDefault="008E596E">
      <w:pPr>
        <w:autoSpaceDE w:val="0"/>
        <w:autoSpaceDN w:val="0"/>
        <w:spacing w:before="322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56FA6352" w14:textId="77777777" w:rsidR="00120AE6" w:rsidRPr="008E596E" w:rsidRDefault="008E596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5EC11A40" w14:textId="77777777" w:rsidR="00120AE6" w:rsidRPr="008E596E" w:rsidRDefault="008E596E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14:paraId="311904CF" w14:textId="77777777" w:rsidR="00120AE6" w:rsidRPr="008E596E" w:rsidRDefault="008E596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27DA40D5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14:paraId="7AF5F7BA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14:paraId="492D9E4B" w14:textId="77777777" w:rsidR="00120AE6" w:rsidRPr="008E596E" w:rsidRDefault="008E596E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14:paraId="761E89AC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14:paraId="0C9470F1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14:paraId="35BD7EEE" w14:textId="77777777" w:rsidR="00120AE6" w:rsidRPr="008E596E" w:rsidRDefault="008E596E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14:paraId="41BB3ED6" w14:textId="77777777" w:rsidR="00120AE6" w:rsidRPr="008E596E" w:rsidRDefault="008E596E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8E596E">
        <w:rPr>
          <w:lang w:val="ru-RU"/>
        </w:rPr>
        <w:br/>
      </w:r>
      <w:r w:rsidRPr="008E596E">
        <w:rPr>
          <w:lang w:val="ru-RU"/>
        </w:rPr>
        <w:lastRenderedPageBreak/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14:paraId="4766716E" w14:textId="77777777" w:rsidR="00120AE6" w:rsidRPr="008E596E" w:rsidRDefault="008E596E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14:paraId="401A730F" w14:textId="77777777" w:rsidR="00120AE6" w:rsidRPr="008E596E" w:rsidRDefault="008E596E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8E596E">
        <w:rPr>
          <w:lang w:val="ru-RU"/>
        </w:rPr>
        <w:br/>
      </w:r>
      <w:r w:rsidRPr="008E596E">
        <w:rPr>
          <w:lang w:val="ru-RU"/>
        </w:rPr>
        <w:tab/>
      </w: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51BCE814" w14:textId="77777777" w:rsidR="00120AE6" w:rsidRPr="008E596E" w:rsidRDefault="008E596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14:paraId="57203B1B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14:paraId="0A884D9C" w14:textId="77777777" w:rsidR="00120AE6" w:rsidRPr="008E596E" w:rsidRDefault="008E59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2A160223" w14:textId="77777777" w:rsidR="00120AE6" w:rsidRPr="008E596E" w:rsidRDefault="008E596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14:paraId="295CAF7D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14:paraId="63C51FC8" w14:textId="77777777" w:rsidR="00120AE6" w:rsidRPr="008E596E" w:rsidRDefault="008E596E">
      <w:pPr>
        <w:autoSpaceDE w:val="0"/>
        <w:autoSpaceDN w:val="0"/>
        <w:spacing w:before="324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1C611F8A" w14:textId="77777777" w:rsidR="00120AE6" w:rsidRPr="008E596E" w:rsidRDefault="008E596E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503A97A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8899DF1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проявлять готовность руководить, выполнять поручения, подчиняться;</w:t>
      </w:r>
    </w:p>
    <w:p w14:paraId="227CDA41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14:paraId="2ACDAFD4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14:paraId="2FDF250B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14:paraId="1E9CE659" w14:textId="77777777" w:rsidR="00120AE6" w:rsidRPr="008E596E" w:rsidRDefault="008E596E">
      <w:pPr>
        <w:autoSpaceDE w:val="0"/>
        <w:autoSpaceDN w:val="0"/>
        <w:spacing w:before="322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043DA586" w14:textId="77777777" w:rsidR="00120AE6" w:rsidRPr="008E596E" w:rsidRDefault="008E596E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4C03BA34" w14:textId="77777777" w:rsidR="00120AE6" w:rsidRPr="008E596E" w:rsidRDefault="008E596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14:paraId="460B4364" w14:textId="77777777" w:rsidR="00120AE6" w:rsidRPr="008E596E" w:rsidRDefault="008E596E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14:paraId="39253FC0" w14:textId="77777777" w:rsidR="00120AE6" w:rsidRPr="008E596E" w:rsidRDefault="008E596E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650B7C38" w14:textId="77777777" w:rsidR="00120AE6" w:rsidRPr="008E596E" w:rsidRDefault="008E596E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04A95786" w14:textId="77777777" w:rsidR="00120AE6" w:rsidRPr="008E596E" w:rsidRDefault="008E59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нестихотворную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14:paraId="6F8F67B9" w14:textId="77777777" w:rsidR="00120AE6" w:rsidRPr="008E596E" w:rsidRDefault="008E596E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14:paraId="6B8B1F50" w14:textId="77777777" w:rsidR="00120AE6" w:rsidRPr="008E596E" w:rsidRDefault="008E596E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533D2AAF" w14:textId="77777777" w:rsidR="00120AE6" w:rsidRPr="008E596E" w:rsidRDefault="008E596E">
      <w:pPr>
        <w:autoSpaceDE w:val="0"/>
        <w:autoSpaceDN w:val="0"/>
        <w:spacing w:before="190" w:after="0"/>
        <w:ind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6C9B67B1" w14:textId="77777777" w:rsidR="00120AE6" w:rsidRPr="008E596E" w:rsidRDefault="008E596E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20E5F5A0" w14:textId="77777777" w:rsidR="00120AE6" w:rsidRPr="008E596E" w:rsidRDefault="008E596E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310CCC93" w14:textId="77777777" w:rsidR="008E596E" w:rsidRDefault="008E596E" w:rsidP="008E596E">
      <w:pPr>
        <w:autoSpaceDE w:val="0"/>
        <w:autoSpaceDN w:val="0"/>
        <w:spacing w:before="190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14:paraId="5310E7E3" w14:textId="77777777" w:rsidR="00120AE6" w:rsidRPr="008E596E" w:rsidRDefault="008E596E" w:rsidP="008E596E">
      <w:pPr>
        <w:autoSpaceDE w:val="0"/>
        <w:autoSpaceDN w:val="0"/>
        <w:spacing w:before="190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составлять высказывания по содержанию  произведения (не менее 3 предложений) по заданному алгоритму;</w:t>
      </w:r>
    </w:p>
    <w:p w14:paraId="4A9CCA0E" w14:textId="77777777" w:rsidR="00120AE6" w:rsidRPr="008E596E" w:rsidRDefault="008E596E">
      <w:pPr>
        <w:autoSpaceDE w:val="0"/>
        <w:autoSpaceDN w:val="0"/>
        <w:spacing w:before="190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сочинять небольшие  тексты  по  предложенному  началу и др. (не менее 3 предложений);</w:t>
      </w:r>
    </w:p>
    <w:p w14:paraId="7C0045B6" w14:textId="77777777" w:rsidR="00120AE6" w:rsidRPr="008E596E" w:rsidRDefault="008E596E">
      <w:pPr>
        <w:autoSpaceDE w:val="0"/>
        <w:autoSpaceDN w:val="0"/>
        <w:spacing w:before="190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p w14:paraId="317F5406" w14:textId="77777777" w:rsidR="00120AE6" w:rsidRPr="008E596E" w:rsidRDefault="008E596E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14:paraId="7CC73C39" w14:textId="77777777" w:rsidR="00120AE6" w:rsidRPr="008E596E" w:rsidRDefault="008E596E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14:paraId="025E52F1" w14:textId="77777777" w:rsidR="00120AE6" w:rsidRPr="008E596E" w:rsidRDefault="00120AE6">
      <w:pPr>
        <w:rPr>
          <w:lang w:val="ru-RU"/>
        </w:rPr>
        <w:sectPr w:rsidR="00120AE6" w:rsidRPr="008E596E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14:paraId="77A0A151" w14:textId="77777777" w:rsidR="00120AE6" w:rsidRPr="008E596E" w:rsidRDefault="00120AE6">
      <w:pPr>
        <w:autoSpaceDE w:val="0"/>
        <w:autoSpaceDN w:val="0"/>
        <w:spacing w:after="64" w:line="220" w:lineRule="exact"/>
        <w:rPr>
          <w:lang w:val="ru-RU"/>
        </w:rPr>
      </w:pPr>
    </w:p>
    <w:p w14:paraId="6859A25A" w14:textId="77777777" w:rsidR="00120AE6" w:rsidRDefault="008E596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18"/>
        <w:gridCol w:w="528"/>
        <w:gridCol w:w="1104"/>
        <w:gridCol w:w="1142"/>
        <w:gridCol w:w="804"/>
        <w:gridCol w:w="4070"/>
        <w:gridCol w:w="1331"/>
        <w:gridCol w:w="3737"/>
      </w:tblGrid>
      <w:tr w:rsidR="00120AE6" w:rsidRPr="008E596E" w14:paraId="7264BD3B" w14:textId="77777777" w:rsidTr="0090799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64643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263F0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0C1BB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51113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D068E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14AC8" w14:textId="77777777" w:rsidR="00120AE6" w:rsidRPr="008E596E" w:rsidRDefault="008E596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3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EA249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120AE6" w:rsidRPr="008E596E" w14:paraId="3D5E28E2" w14:textId="77777777" w:rsidTr="00907990">
        <w:trPr>
          <w:trHeight w:hRule="exact" w:val="118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843C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B8C1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19E7A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98A68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F9AB0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22C9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527C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343D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F629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E6" w:rsidRPr="008E596E" w14:paraId="754FFA8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34376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ОБУЧЕНИЕ ГРАМОТЕ</w:t>
            </w:r>
          </w:p>
        </w:tc>
      </w:tr>
      <w:tr w:rsidR="00120AE6" w:rsidRPr="008E596E" w14:paraId="1136E7D9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B0621" w14:textId="77777777" w:rsidR="00120AE6" w:rsidRPr="008E596E" w:rsidRDefault="008E596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речи</w:t>
            </w:r>
            <w:proofErr w:type="spellEnd"/>
          </w:p>
        </w:tc>
      </w:tr>
      <w:tr w:rsidR="00120AE6" w:rsidRPr="008E596E" w14:paraId="56F2FCBC" w14:textId="77777777" w:rsidTr="00907990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92ABB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8F292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Понимание текста при его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прослушивании и при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E8C14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0BF39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4AD05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E8551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D2881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7998E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ABB5F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https://infourok.ru/urok-obucheniya-gramote-na-temuuchimsya-chitat-i-razmishlyat-o-prochitannom-ya-pinyasov-hitriy-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ogurchik-klass-926124.html</w:t>
            </w:r>
          </w:p>
        </w:tc>
      </w:tr>
      <w:tr w:rsidR="00120AE6" w:rsidRPr="008E596E" w14:paraId="31E223BE" w14:textId="77777777">
        <w:trPr>
          <w:trHeight w:hRule="exact" w:val="348"/>
        </w:trPr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68E3D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BA11D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2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09F0B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E6" w:rsidRPr="008E596E" w14:paraId="53575C4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1F315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Слово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120AE6" w:rsidRPr="008E596E" w14:paraId="0D060700" w14:textId="77777777" w:rsidTr="00907990">
        <w:trPr>
          <w:trHeight w:hRule="exact" w:val="24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BB5A1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3D746" w14:textId="77777777" w:rsidR="00120AE6" w:rsidRPr="008E596E" w:rsidRDefault="008E596E" w:rsidP="008E596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Различение слова 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предложения. Работа с предложением: выделение слов, изменение их порядка,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распространение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686F4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3EF1F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93FBE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F40CD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5DE13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Совместная работа: придумывание предложения с заданным словом;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5646E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AAE85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https://infourok.ru/konspekt-uroka-po-literaturnomu-chteniyu-razlichenie-slova-i-predlozheniya-384377.html</w:t>
            </w:r>
          </w:p>
        </w:tc>
      </w:tr>
      <w:tr w:rsidR="00120AE6" w:rsidRPr="008E596E" w14:paraId="52505BBF" w14:textId="77777777" w:rsidTr="00907990">
        <w:trPr>
          <w:trHeight w:hRule="exact" w:val="24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746F1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97161" w14:textId="77777777" w:rsidR="00120AE6" w:rsidRPr="008E596E" w:rsidRDefault="008E596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Различение слова 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обозначаемого им предмета. Восприятие слова как объекта изучения, материала для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F6A4F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E2AE5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07700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1EC60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6139D" w14:textId="77777777" w:rsidR="00120AE6" w:rsidRPr="008E596E" w:rsidRDefault="008E596E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Игра «Живые слова» (дети играют роль слов в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предложении, идёт перестановка слов в предложении, прочтение получившегося);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Моделирование предложения: определение количества слов в предложении и обозначение каждого слова полоской;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B47E0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12E0D" w14:textId="77777777" w:rsidR="00120AE6" w:rsidRPr="008E596E" w:rsidRDefault="008E596E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https://infourok.ru/tehnologicheskaya-karta-uroka-russkogo-yazika-v-klasse-vospriyatie-slova-kak-materiala-dlya-analiza-delenie-slov-na-slogi-oprede-2574710.html</w:t>
            </w:r>
          </w:p>
        </w:tc>
      </w:tr>
      <w:tr w:rsidR="00120AE6" w:rsidRPr="008E596E" w14:paraId="0081A1C8" w14:textId="77777777" w:rsidTr="00907990">
        <w:trPr>
          <w:trHeight w:hRule="exact" w:val="29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CA2F9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51C92" w14:textId="77777777" w:rsidR="00120AE6" w:rsidRPr="008E596E" w:rsidRDefault="008E596E" w:rsidP="008E596E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над значением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слова. Активизация 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расширение словарного запаса.</w:t>
            </w:r>
          </w:p>
          <w:p w14:paraId="0805FF75" w14:textId="77777777" w:rsidR="00120AE6" w:rsidRPr="008E596E" w:rsidRDefault="008E596E" w:rsidP="008E596E">
            <w:pPr>
              <w:autoSpaceDE w:val="0"/>
              <w:autoSpaceDN w:val="0"/>
              <w:spacing w:before="18" w:after="0" w:line="245" w:lineRule="auto"/>
              <w:ind w:right="10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Включение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лов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предложение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5ED10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47C8A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AB265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A94B2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75FDB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моделью предложения: изменение предложения в соответствии с изменением модели;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Игровое упражнение «Придумай предложение по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модели»;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543AD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22C12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https://resh.edu.ru/subject/lesson/6423/conspect/180283/</w:t>
            </w:r>
          </w:p>
        </w:tc>
      </w:tr>
      <w:tr w:rsidR="00120AE6" w:rsidRPr="008E596E" w14:paraId="2539D1E6" w14:textId="77777777" w:rsidTr="00907990">
        <w:trPr>
          <w:trHeight w:hRule="exact" w:val="29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83739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B36B7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EC184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2BB88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13901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4CB14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FB7CD" w14:textId="77777777" w:rsidR="00120AE6" w:rsidRPr="008E596E" w:rsidRDefault="008E596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моделью предложения: изменение предложения в соответствии с изменением модели;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«Что можно сделать с предметом, а что можно сделать со словом, называющим этот предмет?», участие в диалоге помогает первоклассникам начать различать слово и обозначаемый им предмет;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AFEC7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CE0D4" w14:textId="77777777" w:rsidR="00120AE6" w:rsidRPr="008E596E" w:rsidRDefault="008E596E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https://infourok.ru/prezentaciya-k-uroku-obucheniya-gramote-na-temu-znakomstvo-so-shemoy-zvukovogo-sostava-slova-klass-2926809.html</w:t>
            </w:r>
          </w:p>
        </w:tc>
      </w:tr>
      <w:tr w:rsidR="00120AE6" w:rsidRPr="008E596E" w14:paraId="221EB718" w14:textId="77777777">
        <w:trPr>
          <w:trHeight w:hRule="exact" w:val="350"/>
        </w:trPr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636D4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2276D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2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F5437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E6" w:rsidRPr="008E596E" w14:paraId="60B65ED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2E9F7" w14:textId="77777777" w:rsidR="00120AE6" w:rsidRPr="008E596E" w:rsidRDefault="008E596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Чтение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</w:tr>
      <w:tr w:rsidR="00120AE6" w:rsidRPr="008E596E" w14:paraId="26136E29" w14:textId="77777777" w:rsidTr="00907990">
        <w:trPr>
          <w:trHeight w:hRule="exact" w:val="2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0CA66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18DA9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Формирование навыка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слогового чтения (ориентация на букву, обозначающую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гласный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звук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467BC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C5AE1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763CC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C5EE7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19CEE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E4E92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91767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https://infourok.ru/formirovanie-navika-slogovogo-chteniya-orientaciya-na-bukvu-oboznachayuschuyu-glasniy-zvuk-chtenie-slov-s-izuchennimi-bukvami-2673899.html</w:t>
            </w:r>
          </w:p>
        </w:tc>
      </w:tr>
    </w:tbl>
    <w:p w14:paraId="5275E706" w14:textId="77777777" w:rsidR="00120AE6" w:rsidRDefault="00120AE6">
      <w:pPr>
        <w:autoSpaceDE w:val="0"/>
        <w:autoSpaceDN w:val="0"/>
        <w:spacing w:after="0" w:line="14" w:lineRule="exact"/>
      </w:pPr>
    </w:p>
    <w:p w14:paraId="102CB0A4" w14:textId="77777777" w:rsidR="00120AE6" w:rsidRDefault="00120AE6">
      <w:pPr>
        <w:sectPr w:rsidR="00120AE6" w:rsidSect="00B0537D">
          <w:pgSz w:w="16840" w:h="11900" w:orient="landscape"/>
          <w:pgMar w:top="586" w:right="666" w:bottom="282" w:left="640" w:header="720" w:footer="720" w:gutter="0"/>
          <w:cols w:space="720" w:equalWidth="0">
            <w:col w:w="15892" w:space="0"/>
          </w:cols>
          <w:docGrid w:linePitch="360"/>
        </w:sectPr>
      </w:pPr>
    </w:p>
    <w:p w14:paraId="1D8146CB" w14:textId="77777777" w:rsidR="00120AE6" w:rsidRDefault="00120A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18"/>
        <w:gridCol w:w="528"/>
        <w:gridCol w:w="1104"/>
        <w:gridCol w:w="1142"/>
        <w:gridCol w:w="804"/>
        <w:gridCol w:w="4070"/>
        <w:gridCol w:w="1047"/>
        <w:gridCol w:w="4021"/>
      </w:tblGrid>
      <w:tr w:rsidR="00120AE6" w:rsidRPr="008E596E" w14:paraId="7BA63CCF" w14:textId="77777777" w:rsidTr="00907990">
        <w:trPr>
          <w:trHeight w:hRule="exact" w:val="22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58A9A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2F9E8" w14:textId="77777777" w:rsidR="00120AE6" w:rsidRPr="008E596E" w:rsidRDefault="008E596E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A0975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98E9D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11751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8690D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2DD7A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пособием «Окошечки»: отработка умения читать слоги с изменением буквы гласного;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795A5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4AC63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https://infourok.ru/prezentaciya-uchimsya-chitat-celimi-slovami-1956994.html</w:t>
            </w:r>
          </w:p>
        </w:tc>
      </w:tr>
      <w:tr w:rsidR="00120AE6" w:rsidRPr="008E596E" w14:paraId="133F5587" w14:textId="77777777" w:rsidTr="00907990">
        <w:trPr>
          <w:trHeight w:hRule="exact" w:val="3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7D24D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BAC9E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Осознанное чтение слов,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словосочетаний, предложений.</w:t>
            </w:r>
          </w:p>
          <w:p w14:paraId="1EA9D84E" w14:textId="77777777" w:rsidR="00120AE6" w:rsidRPr="008E596E" w:rsidRDefault="008E596E">
            <w:pPr>
              <w:autoSpaceDE w:val="0"/>
              <w:autoSpaceDN w:val="0"/>
              <w:spacing w:before="20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BF6EF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D1D6B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E6F9B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C7010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3FF16" w14:textId="77777777" w:rsidR="00120AE6" w:rsidRPr="008E596E" w:rsidRDefault="008E596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DD0C7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F1758" w14:textId="77777777" w:rsidR="00120AE6" w:rsidRPr="008E596E" w:rsidRDefault="008E596E">
            <w:pPr>
              <w:autoSpaceDE w:val="0"/>
              <w:autoSpaceDN w:val="0"/>
              <w:spacing w:before="78" w:after="0" w:line="247" w:lineRule="auto"/>
              <w:ind w:left="72" w:righ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https://infourok.ru/otkrytyj-urok-literaturnogo-chteniya-v-1-b-klasse-na-temu-chtenie-predlozhenij-s-intonaciej-i-pauzami-v-sootvetstvii-so-znakami--4951019.html</w:t>
            </w:r>
          </w:p>
        </w:tc>
      </w:tr>
      <w:tr w:rsidR="00120AE6" w:rsidRPr="008E596E" w14:paraId="5701B7C7" w14:textId="77777777" w:rsidTr="00907990">
        <w:trPr>
          <w:trHeight w:hRule="exact" w:val="28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0C540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C24B5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Развитие осознанности 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выразительности чтения на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9025A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C2549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F659F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A413A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53E50" w14:textId="77777777" w:rsidR="00120AE6" w:rsidRPr="008E596E" w:rsidRDefault="008E596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соотносить прочитанные предложения с нужным рисунком, который передаёт содержание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предложения;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Совместная работа: ответы на вопросы по прочитанному тексту, отработка умения находить содержащуюся в тексте информацию;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460A5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C9520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https://infourok.ru/prezentaciya-k-uroku-razvitie-osoznannosti-i-vyrazitelnosti-chteniya-na-osnove-nebolshih-tekstov-s-v-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mihalkov-kotyata-4930157.html</w:t>
            </w:r>
          </w:p>
        </w:tc>
      </w:tr>
      <w:tr w:rsidR="00120AE6" w:rsidRPr="008E596E" w14:paraId="663CEE84" w14:textId="77777777" w:rsidTr="00907990">
        <w:trPr>
          <w:trHeight w:hRule="exact" w:val="1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42E3F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F28BC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орфоэпическим чтением (при переходе к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AAC43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F3278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02545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2B5B0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0F0CF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работа: овладение орфоэпическим чтением; Работа в парах: тренировка в выразительном чтении;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3272B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25AA9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https://infourok.ru/prezentaciya-uchimsya-chitat-celimi-slovami-1956994.html</w:t>
            </w:r>
          </w:p>
        </w:tc>
      </w:tr>
      <w:tr w:rsidR="00120AE6" w:rsidRPr="008E596E" w14:paraId="400BBBB3" w14:textId="77777777" w:rsidTr="00907990">
        <w:trPr>
          <w:trHeight w:hRule="exact" w:val="2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73816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F80AE" w14:textId="77777777" w:rsidR="00120AE6" w:rsidRPr="008E596E" w:rsidRDefault="008E596E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Орфографическое чтение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(проговаривание) как 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86123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351F6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C0077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AB49C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FCDA5" w14:textId="77777777" w:rsidR="00120AE6" w:rsidRPr="008E596E" w:rsidRDefault="008E596E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 о важности двух видов чтения: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орфографического и орфоэпического, о целях этих двух видов чтения;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0E7EA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DE5F5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https://infourok.ru/prezentaciya-na-temu-orfograficheskoe-chtenie-kak-sposob-povisheniya-gramotnosti-pisma-323010.html</w:t>
            </w:r>
          </w:p>
        </w:tc>
      </w:tr>
      <w:tr w:rsidR="00120AE6" w:rsidRPr="008E596E" w14:paraId="3C4351ED" w14:textId="77777777" w:rsidTr="00907990">
        <w:trPr>
          <w:trHeight w:hRule="exact" w:val="1563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C97BF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23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64C6F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Звук и буква. Буква как знак звука.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Различение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звука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буквы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F1432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67BC8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79BA5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AE9AC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3586E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Игровое упражнение «Найди нужную букву»(отрабатывается умение соотносить звук и соответствующую ему букву);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451D8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4BC29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https://uchitelya.com/russkiy-yazyk/160940-prezentaciya-zvuki-i-bukvy-ne-odno-i-to-zhe.html</w:t>
            </w:r>
          </w:p>
        </w:tc>
      </w:tr>
      <w:tr w:rsidR="00120AE6" w:rsidRPr="008E596E" w14:paraId="361E7376" w14:textId="77777777" w:rsidTr="00907990">
        <w:trPr>
          <w:trHeight w:hRule="exact" w:val="36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AD38D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2BBFD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2A4D0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9997A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1B5F6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E73A4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702D1" w14:textId="77777777" w:rsidR="00120AE6" w:rsidRPr="008E596E" w:rsidRDefault="008E596E" w:rsidP="008E596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объяснение функции букв,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обозначающих гласные звуки в открытом слоге: буквы гласных как показатель твёрдости — мягкости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предшествующих согласных звуков;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Упражнение: дифференцировать буквы, обозначающие близкие по акустико-артикуляционным признакам согласные звуки ([с] — [з], [ш] — [ж], [с] — [ш], [з] —[ж], [р] — [л], [ц] — [ч’] и т. д.), и буквы, имеющие оптическое и кинетическое сходство ( о — а, и — у, п —т, л — м, х — ж, ш — т, в — д и т. д.);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3D428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EE045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https://nsportal.ru/nachalnaya-shkola/russkii-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yazyk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/2012/05/06/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prezentatsiya-glasnye-i-soglasnye-zvuki-i-bukvy</w:t>
            </w:r>
            <w:proofErr w:type="spellEnd"/>
          </w:p>
        </w:tc>
      </w:tr>
      <w:tr w:rsidR="00120AE6" w:rsidRPr="008E596E" w14:paraId="48CC7DCD" w14:textId="77777777" w:rsidTr="00907990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038C7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F0C00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Овладение слоговым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C3073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B5417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5C58E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8B234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931A9" w14:textId="77777777" w:rsidR="00120AE6" w:rsidRPr="008E596E" w:rsidRDefault="008E596E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объяснение функции букв,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обозначающих гласные звуки в открытом слоге: буквы гласных как показатель твёрдости — мягкости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предшествующих согласных звуков;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2DFC9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FFD7D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https://znanio.ru/media/prezentatsiya_slogovoe_chtenie_1_klass-145800</w:t>
            </w:r>
          </w:p>
        </w:tc>
      </w:tr>
      <w:tr w:rsidR="00120AE6" w:rsidRPr="008E596E" w14:paraId="6791BFB2" w14:textId="77777777" w:rsidTr="00907990">
        <w:trPr>
          <w:trHeight w:hRule="exact" w:val="1993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2EFB2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23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271C7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Буквы гласных как показатель твёрдости — мягкости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согласных звуков.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3D1A1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E14BD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E44E4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5BB71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4A501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объяснение функции букв,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обозначающих гласные звуки в открытом слоге: буквы гласных как показатель твёрдости — мягкости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предшествующих согласных звуков;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B1817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80698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https://infourok.ru/prezentaciya-po-russkomu-yaziku-dlya-klassa-na-temu-bukvi-glasnih-kak-pokazatel-myagkosti-i-tvyordosti-soglasnih-3789365.html</w:t>
            </w:r>
          </w:p>
        </w:tc>
      </w:tr>
    </w:tbl>
    <w:p w14:paraId="5D73FEA2" w14:textId="77777777" w:rsidR="00120AE6" w:rsidRDefault="00120AE6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18"/>
        <w:gridCol w:w="528"/>
        <w:gridCol w:w="1104"/>
        <w:gridCol w:w="1142"/>
        <w:gridCol w:w="804"/>
        <w:gridCol w:w="4070"/>
        <w:gridCol w:w="1047"/>
        <w:gridCol w:w="4021"/>
      </w:tblGrid>
      <w:tr w:rsidR="00120AE6" w:rsidRPr="008E596E" w14:paraId="38250FCA" w14:textId="77777777" w:rsidTr="00907990">
        <w:trPr>
          <w:trHeight w:hRule="exact" w:val="35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C6711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AC553" w14:textId="77777777" w:rsidR="00120AE6" w:rsidRPr="008E596E" w:rsidRDefault="008E596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мягкость предшествующего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0EC4C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61638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F50CA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B252F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E40B5" w14:textId="77777777" w:rsidR="00120AE6" w:rsidRPr="008E596E" w:rsidRDefault="008E596E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Игровое упражнение «Найди нужную букву»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(отрабатывается умение соотносить звук 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соответствующую ему букву);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объяснение функции букв,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обозначающих гласные звуки в открытом слоге: буквы гласных как показатель твёрдости — мягкости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предшествующих согласных звуков;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54848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2B48C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https://resh.edu.ru/subject/lesson/3539/conspect/180076/</w:t>
            </w:r>
          </w:p>
        </w:tc>
      </w:tr>
      <w:tr w:rsidR="00120AE6" w:rsidRPr="008E596E" w14:paraId="1A2DAB3C" w14:textId="77777777" w:rsidTr="00907990">
        <w:trPr>
          <w:trHeight w:hRule="exact" w:val="28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B8351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9601E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Функции букв </w:t>
            </w:r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е, ё, ю, я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92064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C51DE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D5BD5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8DE56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6488E" w14:textId="77777777" w:rsidR="00120AE6" w:rsidRPr="008E596E" w:rsidRDefault="008E596E" w:rsidP="008E596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Игровое упражнение «Найди нужную букву»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(отрабатывается умение соотносить звук и соответствующую ему букву);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предшествующих согласных звуков;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A5C15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B6C10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https://uchitelya.com/russkiy-yazyk/150494-prezentaciya-bukvy-e-e-yu-ya-ih-funkcii-v-slove-1-klass.html</w:t>
            </w:r>
          </w:p>
        </w:tc>
      </w:tr>
      <w:tr w:rsidR="00120AE6" w:rsidRPr="008E596E" w14:paraId="15E7E743" w14:textId="77777777" w:rsidTr="00907990">
        <w:trPr>
          <w:trHeight w:hRule="exact" w:val="24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ED55E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C5650" w14:textId="77777777" w:rsidR="00120AE6" w:rsidRPr="008E596E" w:rsidRDefault="008E596E" w:rsidP="008E596E">
            <w:pPr>
              <w:autoSpaceDE w:val="0"/>
              <w:autoSpaceDN w:val="0"/>
              <w:spacing w:before="76" w:after="0" w:line="250" w:lineRule="auto"/>
              <w:ind w:left="72" w:right="1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Мягкий знак как показатель мягкости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предшест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вующего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согласного звука в конце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слова.Разные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способы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бозначения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буквами звука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7E267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54AC2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1B6F1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3F372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F4996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6CBEA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9DAB3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https://infourok.ru/konspekt-otkritogo-uroka-po-russkomu-yaziku-na-temu-myagkiy-znak-kak-pokazatel-myagkosti-predshestvuyuschego-soglasnogo-zvuka-na-3478929.html</w:t>
            </w:r>
          </w:p>
        </w:tc>
      </w:tr>
      <w:tr w:rsidR="00120AE6" w:rsidRPr="008E596E" w14:paraId="68A10B80" w14:textId="77777777" w:rsidTr="00907990">
        <w:trPr>
          <w:trHeight w:hRule="exact" w:val="21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FADD5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3.14.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CC2F0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Функция букв </w:t>
            </w:r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ь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ъ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F1CB8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DAD23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7FFF0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28D6D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87660" w14:textId="77777777" w:rsidR="00120AE6" w:rsidRPr="008E596E" w:rsidRDefault="008E596E" w:rsidP="008E596E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группировка слов в зависимости от способа обозначения звука [й’]; Учебный диалог «Зачем нам нужны буквы ь и ъ?», объяснение в ходе диалога функции букв ь и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ъ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20A4E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22C79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https://infourok.ru/prezentaciya-obuchenie-gramote-1-klass-bukvy-i-znaki-4983191.html</w:t>
            </w:r>
          </w:p>
        </w:tc>
      </w:tr>
      <w:tr w:rsidR="00120AE6" w:rsidRPr="008E596E" w14:paraId="47D4C26E" w14:textId="77777777" w:rsidTr="00907990">
        <w:trPr>
          <w:trHeight w:hRule="exact" w:val="21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31CC6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3.15.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38149" w14:textId="77777777" w:rsidR="00120AE6" w:rsidRPr="008E596E" w:rsidRDefault="008E596E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русским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алфавитом как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3D7E9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EF25E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4C922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4CDAE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36C1E" w14:textId="77777777" w:rsidR="00120AE6" w:rsidRPr="008E596E" w:rsidRDefault="008E596E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 об истории русского алфавита, о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значении алфавита для систематизации информации, о важности знания последовательности букв в русском алфавите;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7A7EB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1C739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https://infourok.ru/prezentaciya-po-russkomu-yaziku-russkiy-alfavit-ili-azbuka-klass-umk-shkola-rossii-2854246.html</w:t>
            </w:r>
          </w:p>
        </w:tc>
      </w:tr>
      <w:tr w:rsidR="00120AE6" w:rsidRPr="008E596E" w14:paraId="356CF4FC" w14:textId="77777777">
        <w:trPr>
          <w:trHeight w:hRule="exact" w:val="396"/>
        </w:trPr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3BEF1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0FA3F" w14:textId="78C5F2CF" w:rsidR="00120AE6" w:rsidRPr="008E596E" w:rsidRDefault="002A24A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  <w:r w:rsidR="008E596E"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CFC6E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E6" w:rsidRPr="008E596E" w14:paraId="6A6313D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F260A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СИСТЕМАТИЧЕСКИЙ КУРС</w:t>
            </w:r>
          </w:p>
        </w:tc>
      </w:tr>
      <w:tr w:rsidR="00120AE6" w:rsidRPr="008E596E" w14:paraId="3926AB86" w14:textId="77777777" w:rsidTr="00907990">
        <w:trPr>
          <w:trHeight w:hRule="exact" w:val="30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D0082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98087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473EA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FACAE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04C6E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0DACD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69ED8" w14:textId="77777777" w:rsidR="00120AE6" w:rsidRPr="008E596E" w:rsidRDefault="008E596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чтения учителем фольклорных произведений (на примере русских народных сказок: «Кот, петух и лиса», «Кот и лиса», «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Жихарка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», «Лисичка-сестричка и волк» и литературных (авторских): К. И.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Чуковский«Путаница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», «Айболит», «Муха-Цокотуха», С Я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Маршак«Тихая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сказка», В. Г.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Сутеев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«Палочка-выручалочка»);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8C366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CEE82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https://infourok.ru/prezentaciya-po-literaturnomu-chteniyu-narodnie-i-avtorskie-skazki-kl-2182873.html</w:t>
            </w:r>
          </w:p>
        </w:tc>
      </w:tr>
      <w:tr w:rsidR="00120AE6" w:rsidRPr="008E596E" w14:paraId="298209E8" w14:textId="77777777" w:rsidTr="00907990">
        <w:trPr>
          <w:trHeight w:hRule="exact" w:val="19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EF34C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86640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79592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1C03C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86823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FB760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AD954" w14:textId="77777777" w:rsidR="00120AE6" w:rsidRPr="008E596E" w:rsidRDefault="008E596E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выявлению понимания прочитанного произведения: ответы на вопросы о впечатлении от произведения, определение темы (о детях) и главной мысли произведения, анализ заголовка;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04B20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EDBC5" w14:textId="77777777" w:rsidR="00120AE6" w:rsidRPr="008E596E" w:rsidRDefault="008E596E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https://nsportal.ru/nachalnaya-</w:t>
            </w:r>
            <w:r w:rsidRPr="008E59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shkola/chtenie/2020/12/07/prezentatsiya-po-literaturnomu-chteniyu</w:t>
            </w:r>
          </w:p>
        </w:tc>
      </w:tr>
      <w:tr w:rsidR="00120AE6" w:rsidRPr="008E596E" w14:paraId="2E6E578C" w14:textId="77777777" w:rsidTr="00907990">
        <w:trPr>
          <w:trHeight w:hRule="exact" w:val="1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2CE23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B1225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Произведения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о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родной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3F1FB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6EA2D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27878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46F4F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EE9C3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Выбор книги по теме «Произведения о родной природе» с учётом рекомендованного списка;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AC34B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2EBD6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https://infourok.ru/prezentaciya-k-uroku-literaturnogo-chteniya-na-temu-proizvedeniya-o-rodnoy-prirode-klass-346542.html</w:t>
            </w:r>
          </w:p>
        </w:tc>
      </w:tr>
    </w:tbl>
    <w:p w14:paraId="5A21516D" w14:textId="77777777" w:rsidR="00120AE6" w:rsidRDefault="00120AE6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18"/>
        <w:gridCol w:w="528"/>
        <w:gridCol w:w="1104"/>
        <w:gridCol w:w="1142"/>
        <w:gridCol w:w="804"/>
        <w:gridCol w:w="4070"/>
        <w:gridCol w:w="1047"/>
        <w:gridCol w:w="4021"/>
      </w:tblGrid>
      <w:tr w:rsidR="00120AE6" w:rsidRPr="008E596E" w14:paraId="4A9F7116" w14:textId="77777777" w:rsidTr="00907990">
        <w:trPr>
          <w:trHeight w:hRule="exact" w:val="3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DABF2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4B97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Устное народное творчество —малые фольклорные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2B02D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DA3C3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03B97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B0233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01933" w14:textId="77777777" w:rsidR="00120AE6" w:rsidRPr="008E596E" w:rsidRDefault="008E596E" w:rsidP="008E596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в чтении вслух (использовать слоговое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потешек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считалок, загадок: поиск ключевых слов, помогающих охарактеризовать жанр произведения и назвать его (не менее шести произведений);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3759E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4222A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https://infourok.ru/prezentaciya-po-literature-ustnoe-narodnoe-tvorchestvo-malie-zhanri-folklora-klass-2093913.html</w:t>
            </w:r>
          </w:p>
        </w:tc>
      </w:tr>
      <w:tr w:rsidR="00120AE6" w:rsidRPr="008E596E" w14:paraId="54842600" w14:textId="77777777" w:rsidTr="00907990">
        <w:trPr>
          <w:trHeight w:hRule="exact" w:val="50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22BF0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C72F2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2A92B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0CF2F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8FB96" w14:textId="77777777" w:rsidR="00120AE6" w:rsidRPr="008E596E" w:rsidRDefault="008E596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8AE92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DBAEE" w14:textId="77777777" w:rsidR="00120AE6" w:rsidRPr="008E596E" w:rsidRDefault="008E596E" w:rsidP="008E596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Беседа по выявлению понимания прослушанного произведения, ответы на вопросы о впечатлении от произведения; Самостоятельное чтение произведений о животных, различение прозаического и стихотворного текстов. Например, Е. А. Благинина «Котёнок», «В лесу смешная птица», «Жук, жук, где твой дом?», Э. Ю.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Шим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«Жук на ниточке», В. Д. Берестов «Выводок», «Цыплята», С.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В.Михалков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«Мой щенок», «Трезор», «Зяблик», И. П.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Токмакова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«Купите собаку», «Разговор синицы и дятла», И. А.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Мазнин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«Давайте дружить»;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91686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1F942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https://infourok.ru/prezentaciya-k-obobshayushemu-uroku-po-literaturnomu-chteniyu-po-razdelu-o-bratyah-nashih-menshih-4172627.html</w:t>
            </w:r>
          </w:p>
        </w:tc>
      </w:tr>
      <w:tr w:rsidR="00120AE6" w:rsidRPr="008E596E" w14:paraId="7D036B5A" w14:textId="77777777" w:rsidTr="00907990">
        <w:trPr>
          <w:trHeight w:hRule="exact" w:val="28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2C3B6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B04AC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Произведения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о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EEF29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9C5F8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C9F46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714A7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00470" w14:textId="77777777" w:rsidR="00120AE6" w:rsidRPr="008E596E" w:rsidRDefault="008E596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обсуждение значения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выражений«Родина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7183F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A27BD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https://infourok.ru/prezentaciya-luchshe-vseh-na-svete-mamochka-moya-knigi-o-mame-1456825.html</w:t>
            </w:r>
          </w:p>
        </w:tc>
      </w:tr>
      <w:tr w:rsidR="00120AE6" w:rsidRPr="008E596E" w14:paraId="1E11E203" w14:textId="77777777" w:rsidTr="00907990">
        <w:trPr>
          <w:trHeight w:hRule="exact" w:val="18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A58E7" w14:textId="77777777" w:rsidR="00120AE6" w:rsidRPr="008E596E" w:rsidRDefault="008E596E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23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15D79" w14:textId="77777777" w:rsidR="00120AE6" w:rsidRPr="008E596E" w:rsidRDefault="008E596E">
            <w:pPr>
              <w:autoSpaceDE w:val="0"/>
              <w:autoSpaceDN w:val="0"/>
              <w:spacing w:before="74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BD6B4" w14:textId="77777777" w:rsidR="00120AE6" w:rsidRPr="008E596E" w:rsidRDefault="008E596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898E0" w14:textId="77777777" w:rsidR="00120AE6" w:rsidRPr="008E596E" w:rsidRDefault="008E596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D88FC" w14:textId="77777777" w:rsidR="00120AE6" w:rsidRPr="008E596E" w:rsidRDefault="008E596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D33EA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D9F67" w14:textId="77777777" w:rsidR="00120AE6" w:rsidRPr="008E596E" w:rsidRDefault="008E596E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на тему «О каком чуде ты мечтаешь», передача своих впечатлений от прочитанного произведения в высказывании (не менее 3 предложений) или в рисунке;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914F4" w14:textId="77777777" w:rsidR="00120AE6" w:rsidRPr="008E596E" w:rsidRDefault="008E596E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582A6" w14:textId="77777777" w:rsidR="00120AE6" w:rsidRPr="008E596E" w:rsidRDefault="008E596E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https://infourok.ru/prezentaciya-po-literaturnomu-chteniyu-narodnie-i-avtorskie-skazki-kl-2182873.html</w:t>
            </w:r>
          </w:p>
        </w:tc>
      </w:tr>
      <w:tr w:rsidR="00120AE6" w:rsidRPr="008E596E" w14:paraId="172D6987" w14:textId="77777777" w:rsidTr="00907990">
        <w:trPr>
          <w:trHeight w:hRule="exact" w:val="14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86069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77562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F1741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BEC9C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0E7E6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D4A7B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F280C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о своих любимых книгах по предложенному алгоритму;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Рекомендации по летнему чтению, оформление дневника читателя;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04C9E" w14:textId="77777777" w:rsidR="00120AE6" w:rsidRPr="008E596E" w:rsidRDefault="008E59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837B1" w14:textId="77777777" w:rsidR="00120AE6" w:rsidRPr="008E596E" w:rsidRDefault="008E59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https://infourok.ru/prezentaciya-k-vistupleniyu-na-temu-rabota-s-detskoy-knigoy-na-uroke-literaturnogo-chteniya-v-klasse-2295336.html</w:t>
            </w:r>
          </w:p>
        </w:tc>
      </w:tr>
      <w:tr w:rsidR="00120AE6" w:rsidRPr="008E596E" w14:paraId="1E750A37" w14:textId="77777777">
        <w:trPr>
          <w:trHeight w:hRule="exact" w:val="348"/>
        </w:trPr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62CFF" w14:textId="77777777" w:rsidR="00120AE6" w:rsidRPr="008E596E" w:rsidRDefault="008E596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8FB04" w14:textId="1FCD84C8" w:rsidR="00120AE6" w:rsidRPr="002A24A8" w:rsidRDefault="002A24A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37</w:t>
            </w:r>
          </w:p>
        </w:tc>
        <w:tc>
          <w:tcPr>
            <w:tcW w:w="12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2B41F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E6" w:rsidRPr="008E596E" w14:paraId="6CA4A3BE" w14:textId="77777777">
        <w:trPr>
          <w:trHeight w:hRule="exact" w:val="348"/>
        </w:trPr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5AAB0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1D915" w14:textId="0F57ED5C" w:rsidR="00120AE6" w:rsidRPr="008E596E" w:rsidRDefault="002A24A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2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1EED8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E6" w:rsidRPr="008E596E" w14:paraId="13373BFD" w14:textId="77777777" w:rsidTr="008E596E">
        <w:trPr>
          <w:trHeight w:hRule="exact" w:val="996"/>
        </w:trPr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A909C" w14:textId="77777777" w:rsidR="00120AE6" w:rsidRPr="008E596E" w:rsidRDefault="008E59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A6965" w14:textId="5CF9CA68" w:rsidR="00120AE6" w:rsidRPr="002A24A8" w:rsidRDefault="002A24A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99             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A0E6D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8480F" w14:textId="77777777" w:rsidR="00120AE6" w:rsidRPr="008E596E" w:rsidRDefault="008E596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146D6" w14:textId="77777777" w:rsidR="00120AE6" w:rsidRPr="008E596E" w:rsidRDefault="00120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050DE2" w14:textId="77777777" w:rsidR="00120AE6" w:rsidRDefault="00120AE6">
      <w:pPr>
        <w:autoSpaceDE w:val="0"/>
        <w:autoSpaceDN w:val="0"/>
        <w:spacing w:after="0" w:line="14" w:lineRule="exact"/>
      </w:pPr>
    </w:p>
    <w:p w14:paraId="61F2810C" w14:textId="77777777" w:rsidR="00120AE6" w:rsidRDefault="00120AE6">
      <w:pPr>
        <w:sectPr w:rsidR="00120AE6" w:rsidSect="00B0537D">
          <w:pgSz w:w="16840" w:h="11900" w:orient="landscape"/>
          <w:pgMar w:top="1440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14:paraId="2F4DA36B" w14:textId="77777777" w:rsidR="00120AE6" w:rsidRDefault="00120AE6">
      <w:pPr>
        <w:autoSpaceDE w:val="0"/>
        <w:autoSpaceDN w:val="0"/>
        <w:spacing w:after="78" w:line="220" w:lineRule="exact"/>
      </w:pPr>
    </w:p>
    <w:p w14:paraId="50831597" w14:textId="77777777" w:rsidR="00120AE6" w:rsidRDefault="008E596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915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708"/>
        <w:gridCol w:w="830"/>
        <w:gridCol w:w="991"/>
        <w:gridCol w:w="552"/>
        <w:gridCol w:w="15"/>
        <w:gridCol w:w="21"/>
        <w:gridCol w:w="568"/>
        <w:gridCol w:w="1418"/>
        <w:gridCol w:w="1275"/>
      </w:tblGrid>
      <w:tr w:rsidR="008262D2" w14:paraId="7F9D2285" w14:textId="2D2B9DDC" w:rsidTr="003B297D">
        <w:trPr>
          <w:trHeight w:hRule="exact" w:val="40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13E7" w14:textId="77777777" w:rsidR="008262D2" w:rsidRDefault="008262D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85AC9" w14:textId="77777777" w:rsidR="008262D2" w:rsidRDefault="008262D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FB100" w14:textId="77777777" w:rsidR="008262D2" w:rsidRDefault="008262D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640FD" w14:textId="77777777" w:rsidR="008262D2" w:rsidRDefault="008262D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80AA4" w14:textId="77777777" w:rsidR="008262D2" w:rsidRDefault="008262D2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53DAAF" w14:textId="10638F09" w:rsidR="008262D2" w:rsidRPr="001E7E1E" w:rsidRDefault="00D74837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ЦОР\ЭОР</w:t>
            </w:r>
          </w:p>
        </w:tc>
      </w:tr>
      <w:tr w:rsidR="00720C4D" w14:paraId="45A46551" w14:textId="14F95CA5" w:rsidTr="003B297D">
        <w:trPr>
          <w:trHeight w:hRule="exact" w:val="57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424C91" w14:textId="77777777" w:rsidR="008262D2" w:rsidRDefault="008262D2"/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02114" w14:textId="77777777" w:rsidR="008262D2" w:rsidRDefault="008262D2"/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1E445" w14:textId="77777777" w:rsidR="008262D2" w:rsidRDefault="008262D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EE30A" w14:textId="77777777" w:rsidR="008262D2" w:rsidRDefault="008262D2" w:rsidP="00001F44">
            <w:pPr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8C469" w14:textId="77777777" w:rsidR="008262D2" w:rsidRDefault="008262D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93B874" w14:textId="77777777" w:rsidR="008262D2" w:rsidRDefault="008262D2"/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17F87B" w14:textId="77777777" w:rsidR="008262D2" w:rsidRDefault="008262D2"/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63DD2A" w14:textId="77777777" w:rsidR="008262D2" w:rsidRDefault="008262D2"/>
        </w:tc>
      </w:tr>
      <w:tr w:rsidR="00720C4D" w14:paraId="5D990252" w14:textId="77777777" w:rsidTr="003B297D">
        <w:trPr>
          <w:trHeight w:hRule="exact" w:val="61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969B" w14:textId="77777777" w:rsidR="008262D2" w:rsidRDefault="008262D2"/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8C28" w14:textId="77777777" w:rsidR="008262D2" w:rsidRDefault="008262D2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997D2" w14:textId="77777777" w:rsidR="008262D2" w:rsidRDefault="008262D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24374" w14:textId="77777777" w:rsidR="008262D2" w:rsidRDefault="008262D2" w:rsidP="00001F44">
            <w:pPr>
              <w:autoSpaceDE w:val="0"/>
              <w:autoSpaceDN w:val="0"/>
              <w:spacing w:before="98" w:after="0" w:line="262" w:lineRule="auto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2B632" w14:textId="77777777" w:rsidR="008262D2" w:rsidRDefault="008262D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647C26" w14:textId="6A5C8C43" w:rsidR="008262D2" w:rsidRPr="00720C4D" w:rsidRDefault="00720C4D">
            <w:pPr>
              <w:rPr>
                <w:lang w:val="ru-RU"/>
              </w:rPr>
            </w:pPr>
            <w:r w:rsidRPr="00720C4D">
              <w:rPr>
                <w:b/>
                <w:lang w:val="ru-RU"/>
              </w:rPr>
              <w:t xml:space="preserve">По </w:t>
            </w:r>
            <w:proofErr w:type="spellStart"/>
            <w:r w:rsidRPr="00720C4D">
              <w:rPr>
                <w:b/>
                <w:lang w:val="ru-RU"/>
              </w:rPr>
              <w:t>пл</w:t>
            </w:r>
            <w:r>
              <w:rPr>
                <w:lang w:val="ru-RU"/>
              </w:rPr>
              <w:t>пну</w:t>
            </w:r>
            <w:proofErr w:type="spellEnd"/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F74292" w14:textId="6494092E" w:rsidR="008262D2" w:rsidRPr="00720C4D" w:rsidRDefault="00720C4D">
            <w:pPr>
              <w:rPr>
                <w:b/>
                <w:lang w:val="ru-RU"/>
              </w:rPr>
            </w:pPr>
            <w:r w:rsidRPr="00720C4D">
              <w:rPr>
                <w:b/>
                <w:lang w:val="ru-RU"/>
              </w:rPr>
              <w:t xml:space="preserve">По </w:t>
            </w:r>
            <w:proofErr w:type="spellStart"/>
            <w:r w:rsidRPr="00720C4D">
              <w:rPr>
                <w:b/>
                <w:lang w:val="ru-RU"/>
              </w:rPr>
              <w:t>фк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8B6D" w14:textId="1905BB83" w:rsidR="008262D2" w:rsidRDefault="008262D2"/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DBB1" w14:textId="77777777" w:rsidR="008262D2" w:rsidRDefault="008262D2"/>
        </w:tc>
      </w:tr>
      <w:tr w:rsidR="00720C4D" w14:paraId="4BABFBC2" w14:textId="3B286914" w:rsidTr="003B297D">
        <w:trPr>
          <w:trHeight w:hRule="exact" w:val="15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FBE13" w14:textId="77777777" w:rsidR="008262D2" w:rsidRDefault="008262D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BBBD17" w14:textId="77777777" w:rsidR="008262D2" w:rsidRPr="002A54EE" w:rsidRDefault="008262D2" w:rsidP="00060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0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 </w:t>
            </w:r>
            <w:r w:rsidRPr="002A5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«Азбука» — первая учебная книга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1DB32" w14:textId="77777777" w:rsidR="008262D2" w:rsidRDefault="008262D2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2DDB7" w14:textId="77777777" w:rsidR="008262D2" w:rsidRPr="008E596E" w:rsidRDefault="008262D2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07312" w14:textId="77777777" w:rsidR="008262D2" w:rsidRPr="008E596E" w:rsidRDefault="008262D2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A1B5F38" w14:textId="7329E6E3" w:rsidR="008262D2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  <w:r w:rsidR="008262D2">
              <w:rPr>
                <w:lang w:val="ru-RU"/>
              </w:rPr>
              <w:t>.09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14:paraId="097C7AF8" w14:textId="77777777" w:rsidR="008262D2" w:rsidRPr="00001F44" w:rsidRDefault="008262D2" w:rsidP="008262D2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0AD7A" w14:textId="73D33A9C" w:rsidR="008262D2" w:rsidRDefault="008262D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53EF6C" w14:textId="486E65C6" w:rsidR="008262D2" w:rsidRDefault="008262D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2C467F98" w14:textId="6714BCD4" w:rsidTr="003B297D">
        <w:trPr>
          <w:trHeight w:hRule="exact" w:val="1992"/>
        </w:trPr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62489" w14:textId="77777777" w:rsidR="00720C4D" w:rsidRDefault="00720C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145430" w14:textId="77777777" w:rsidR="00720C4D" w:rsidRPr="000609A7" w:rsidRDefault="00720C4D" w:rsidP="00060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0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 </w:t>
            </w:r>
            <w:r w:rsidRPr="0006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Речь устная и письменная. Предложение. Первые школьные впечатления. Пословицы и поговорки об учении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EAD06" w14:textId="77777777" w:rsidR="00720C4D" w:rsidRDefault="00720C4D" w:rsidP="002A54EE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0952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5AD3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CA2E07C" w14:textId="6DEF20D7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589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3E61D9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AD628" w14:textId="64CE9531" w:rsidR="00720C4D" w:rsidRDefault="00720C4D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EC81" w14:textId="4E4345C1" w:rsidR="00720C4D" w:rsidRDefault="00720C4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2F059BA2" w14:textId="1C29E263" w:rsidTr="003B297D">
        <w:trPr>
          <w:trHeight w:hRule="exact" w:val="12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9B380" w14:textId="7777777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8801B4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625D0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58B15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57B6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9BB892" w14:textId="67A1C8F5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B6B99D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47B94" w14:textId="284DF4D8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BB6C" w14:textId="05D7DB60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50F53CB0" w14:textId="34C8CE57" w:rsidTr="003B297D">
        <w:trPr>
          <w:trHeight w:hRule="exact" w:val="12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0588B" w14:textId="7777777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AC172F0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31BA1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7E36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BC02F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51895C7" w14:textId="0C164212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789E56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6D0CF" w14:textId="2931CC55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AA9D" w14:textId="4507B8AF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1320D439" w14:textId="2CBDF5B2" w:rsidTr="003B297D">
        <w:trPr>
          <w:trHeight w:hRule="exact" w:val="14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5FB36" w14:textId="7777777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232734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текста при его прослушивании и при самостоятельном чтении вслух.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3AE9C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E83C4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1E20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308E8A2" w14:textId="55086646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9F80F1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14A6B" w14:textId="795A1333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6B09" w14:textId="5444DE00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3C03DB09" w14:textId="7C21E2AD" w:rsidTr="003B297D">
        <w:trPr>
          <w:trHeight w:hRule="exact" w:val="17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A5104" w14:textId="7777777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82FD25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слова и предложения. Работа с предложением: выделение слов, изменение их порядка, распространение предложения.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окружающем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61D21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846AA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BD322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2F7DFD" w14:textId="0EB3DF43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696A95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14D6B" w14:textId="1C6FADC0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FFB5" w14:textId="71058A54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7EDB6DB4" w14:textId="56BB9C24" w:rsidTr="003B297D">
        <w:trPr>
          <w:trHeight w:hRule="exact" w:val="23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6C7F3" w14:textId="7777777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61B3C1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слова и предложения. Работа с предложением: выделение слов, изменение их порядка, распространение предложения.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словах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9E455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955F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3AA5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8A9BA2" w14:textId="178083BC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FDC283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14907" w14:textId="420B7113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05AA" w14:textId="7C989AAB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7D7D093D" w14:textId="29803CE0" w:rsidTr="003B297D">
        <w:trPr>
          <w:trHeight w:hRule="exact" w:val="18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C7C44" w14:textId="77777777" w:rsidR="00720C4D" w:rsidRDefault="00720C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1080981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слова и обозначаемого им предмета. Восприятие слова как объекта изучения, материала для анализа.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словах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17AAC" w14:textId="77777777" w:rsidR="00720C4D" w:rsidRDefault="00720C4D" w:rsidP="002A54EE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BE60A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4C109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8E40FA" w14:textId="412B44D3" w:rsidR="00720C4D" w:rsidRPr="00001F44" w:rsidRDefault="006847BE" w:rsidP="006847BE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1AE785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F84F9" w14:textId="1801AB72" w:rsidR="00720C4D" w:rsidRDefault="00720C4D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296E" w14:textId="05729087" w:rsidR="00720C4D" w:rsidRDefault="00720C4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681FC563" w14:textId="62BE2272" w:rsidTr="003B297D">
        <w:trPr>
          <w:trHeight w:hRule="exact" w:val="17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85F9F" w14:textId="7777777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D93758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над значением слова. Активизация и расширение словарного запаса. </w:t>
            </w:r>
            <w:proofErr w:type="spellStart"/>
            <w:r w:rsidRPr="008B7ED1">
              <w:rPr>
                <w:rFonts w:ascii="Times New Roman" w:hAnsi="Times New Roman" w:cs="Times New Roman"/>
                <w:sz w:val="24"/>
                <w:szCs w:val="24"/>
              </w:rPr>
              <w:t>Включение</w:t>
            </w:r>
            <w:proofErr w:type="spellEnd"/>
            <w:r w:rsidRPr="008B7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8B7ED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B7ED1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8B7E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D09FA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4A1F3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5B0EE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018981" w14:textId="1709A958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5E84E8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4FB0B" w14:textId="6688DBA0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662D" w14:textId="171F4F01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008EF275" w14:textId="2F28A25E" w:rsidTr="003B297D">
        <w:trPr>
          <w:trHeight w:hRule="exact" w:val="12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4527D" w14:textId="7777777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3D51FD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Осознание единства звукового состава слова и его значения.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Гласный звук [а], буквы А, 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F22D1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75F7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6A3F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98CE9A4" w14:textId="15F1E2E2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7E6856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BF7D2" w14:textId="6C415C4A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B7B4" w14:textId="2726A98A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40001295" w14:textId="55396023" w:rsidTr="003B297D">
        <w:trPr>
          <w:trHeight w:hRule="exact" w:val="15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A55B5" w14:textId="3CD4A94F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F66C9F6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навыка слогового чтения (ориентация на букву, обозначающую гласный звук).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[о],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О, 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EA799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0927D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0B38E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4C52906" w14:textId="40BFA79A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FA4424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3AE3B" w14:textId="7A59D982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0033" w14:textId="1142D440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358943CB" w14:textId="07566412" w:rsidTr="003B297D">
        <w:trPr>
          <w:trHeight w:hRule="exact" w:val="1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5AF6D" w14:textId="1BF71F3D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B7C582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навыка слогового чтения (ориентация на букву, обозначающую гласный звук).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[и],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И, 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0EF0F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FDC53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4601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4579A56" w14:textId="1F5C19EA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20C4D">
              <w:rPr>
                <w:lang w:val="ru-RU"/>
              </w:rPr>
              <w:t>.09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DF6C91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8CDBA" w14:textId="7D0B2D8D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BB37" w14:textId="4BD548CE" w:rsidR="00720C4D" w:rsidRDefault="00720C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3A1FC39E" w14:textId="5F9FFB0E" w:rsidTr="003B297D">
        <w:trPr>
          <w:trHeight w:hRule="exact" w:val="1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35866" w14:textId="7CA0F4E3" w:rsidR="00720C4D" w:rsidRPr="008E596E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B2F953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навыка слогового чтения (ориентация на букву, обозначающую гласный звук).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[ы],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3CECC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16CA9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24F4F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B096137" w14:textId="2B5AE387" w:rsidR="00720C4D" w:rsidRPr="00001F44" w:rsidRDefault="00720C4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6847BE">
              <w:rPr>
                <w:lang w:val="ru-RU"/>
              </w:rPr>
              <w:t>0</w:t>
            </w:r>
            <w:r>
              <w:rPr>
                <w:lang w:val="ru-RU"/>
              </w:rPr>
              <w:t>.10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D3A006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35AD0" w14:textId="589C8CD5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2C45" w14:textId="5056F175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A474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2B3E0C47" w14:textId="1F0200ED" w:rsidTr="003B297D">
        <w:trPr>
          <w:trHeight w:hRule="exact" w:val="1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04728" w14:textId="105A9F92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2D6C3A9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[у],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У, 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D2D98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AFC2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85F8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E548A97" w14:textId="74025631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47443F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59B91" w14:textId="3959275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3DDE" w14:textId="699AEA0E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6B90A345" w14:textId="77544935" w:rsidTr="003B297D">
        <w:trPr>
          <w:trHeight w:hRule="exact" w:val="1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9CA5A" w14:textId="4E4F0B51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8487E8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[н], [н’],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Н, 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EA560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B2265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38AAE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5CC1724" w14:textId="72B279EC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D0047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0A96D" w14:textId="5C0BB35E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751B" w14:textId="7711FD50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351EE6B4" w14:textId="6F5E7A93" w:rsidTr="003B297D">
        <w:trPr>
          <w:trHeight w:hRule="exact" w:val="17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FDF63" w14:textId="0D778A93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F59AFB2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60FD6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A6C38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6745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89F8D6" w14:textId="62847650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22CA41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BEB4D" w14:textId="279CD1A1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5DA7" w14:textId="082FEB4A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518599C4" w14:textId="61C29A12" w:rsidTr="003B297D">
        <w:trPr>
          <w:trHeight w:hRule="exact" w:val="15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55949" w14:textId="162D5F3E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FBF33CF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[с], [с’],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С, 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39AC9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6045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11F9F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470270" w14:textId="52D02947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60A384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536D6" w14:textId="41A86612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8C8B" w14:textId="316227DC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7877AA03" w14:textId="14256878" w:rsidTr="003B297D">
        <w:trPr>
          <w:trHeight w:hRule="exact" w:val="21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BA8B0" w14:textId="3E94C96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D35B8E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[к], [к’],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К, 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C1479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A6783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1C251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C859F9" w14:textId="348B831B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FC5E6F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04FF2" w14:textId="1BD3FF7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915E" w14:textId="1DA002AF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6922837D" w14:textId="0E46BD53" w:rsidTr="003B297D">
        <w:trPr>
          <w:trHeight w:hRule="exact" w:val="19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8960E" w14:textId="2F00D358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831429F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[т], [т'],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Т, 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5ACAF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EABD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21651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BEED67" w14:textId="6DDFAB4F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DF857E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6694C" w14:textId="2D5E473C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BFE4" w14:textId="1E93AC4C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643EBC1C" w14:textId="1EA36426" w:rsidTr="003B297D">
        <w:trPr>
          <w:trHeight w:hRule="exact" w:val="16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18712" w14:textId="2E8DD74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87859F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слов с изученными слогами. Согласные звуки [л], [л’], буквы Л, 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DF48F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BFCF2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3B87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A78970" w14:textId="6DE3F799" w:rsidR="00720C4D" w:rsidRPr="008E596E" w:rsidRDefault="006847BE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F55E15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064FA" w14:textId="563B8F4D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C2DE" w14:textId="2245A65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0F87A15D" w14:textId="7851C045" w:rsidTr="003B297D">
        <w:trPr>
          <w:trHeight w:hRule="exact" w:val="19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913FF" w14:textId="264C92BA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C11213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буквами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F4716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6C4ED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D78D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E01812F" w14:textId="166D3E06" w:rsidR="00720C4D" w:rsidRPr="00001F44" w:rsidRDefault="00720C4D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47BE">
              <w:rPr>
                <w:lang w:val="ru-RU"/>
              </w:rPr>
              <w:t>9</w:t>
            </w:r>
            <w:r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A89E6E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5C0F0" w14:textId="71C48ED6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208F" w14:textId="650B436D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63453EAD" w14:textId="7DCFF3C6" w:rsidTr="003B297D">
        <w:trPr>
          <w:trHeight w:hRule="exact" w:val="1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62F18" w14:textId="225223F4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89A267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[р], [р’],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Р, 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83ED5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F3D0E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62D75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9AC682" w14:textId="5FBBBABC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2EBB44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E3D5E" w14:textId="6E95F6EC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ED70" w14:textId="7C26950B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3E49C0AA" w14:textId="69ECBAED" w:rsidTr="003B297D">
        <w:trPr>
          <w:trHeight w:hRule="exact" w:val="1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2CF3F" w14:textId="5EFC66F2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FA5867F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орфоэпическим чтением (при переходе к чтению целыми словами).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[в], [в’],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В, 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58230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05349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80E4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98B62D" w14:textId="46AA62FB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D8272E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1A3E8" w14:textId="4B6D86C6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FCC0" w14:textId="6F30CF23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7F0C6CA9" w14:textId="61AC25BE" w:rsidTr="003B297D">
        <w:trPr>
          <w:trHeight w:hRule="exact" w:val="17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5BF07" w14:textId="421CFCAB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DE36DF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орфоэпическим чтением (при переходе к чтению целыми словами).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буквами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C0637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759D4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DD86E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064D990" w14:textId="634FBAA0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20C4D">
              <w:rPr>
                <w:lang w:val="ru-RU"/>
              </w:rPr>
              <w:t>.10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BB0CB0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B4ED6" w14:textId="2452A61B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DB9E" w14:textId="3E877391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4DBEFAE2" w14:textId="0165FDF7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19897" w14:textId="0FD00FBA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1635F7" w14:textId="16846E3E" w:rsidR="00720C4D" w:rsidRPr="000C13BA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орфоэпическим чтением (при переходе к чтению целыми словами). </w:t>
            </w:r>
            <w:r w:rsidRPr="000C1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Е, е</w:t>
            </w:r>
          </w:p>
          <w:p w14:paraId="7185F74B" w14:textId="3B6CEFFB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D3F5436" w14:textId="618E8843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40E5AB7" w14:textId="25BAF94C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0FA91C8" w14:textId="77B76FD5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34A37D6" w14:textId="614CF783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0C05692" w14:textId="4DC6142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2FFF256" w14:textId="7000A2BC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36FE9CD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86AF20A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3211D1C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DB25C56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DB7BF8A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D4AD44C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2E3311D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B2AE5F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0C2AF3A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AB837DD" w14:textId="77777777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37A2D0" w14:textId="57C925B3" w:rsidR="000C13BA" w:rsidRPr="000C13BA" w:rsidRDefault="000C13BA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DC3C1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B93D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25E18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2C075CA" w14:textId="5A2B8E44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29A324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3B3A2" w14:textId="72B4C655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495B" w14:textId="6804E73A" w:rsidR="000C13BA" w:rsidRPr="000C13BA" w:rsidRDefault="003B297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" w:history="1">
              <w:r w:rsidR="000C13BA" w:rsidRPr="000C13BA">
                <w:rPr>
                  <w:rStyle w:val="affa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https://infourok.r</w:t>
              </w:r>
            </w:hyperlink>
          </w:p>
          <w:p w14:paraId="4BE56F26" w14:textId="77777777" w:rsidR="000C13BA" w:rsidRDefault="000C13BA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A876989" w14:textId="77777777" w:rsidR="000C13BA" w:rsidRDefault="000C13BA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374874F" w14:textId="77777777" w:rsidR="000C13BA" w:rsidRDefault="000C13BA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07EBE638" w14:textId="77777777" w:rsidR="000C13BA" w:rsidRDefault="000C13BA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13938F4" w14:textId="77777777" w:rsidR="000C13BA" w:rsidRDefault="000C13BA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6D2CDE6" w14:textId="77777777" w:rsidR="000C13BA" w:rsidRDefault="000C13BA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0CC9DBC" w14:textId="5B4A9213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</w:t>
            </w:r>
          </w:p>
        </w:tc>
      </w:tr>
      <w:tr w:rsidR="000C13BA" w14:paraId="4F86D425" w14:textId="77777777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4C871" w14:textId="77777777" w:rsidR="000C13BA" w:rsidRDefault="000C13B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74A85B8" w14:textId="77777777" w:rsidR="000C13BA" w:rsidRPr="008E596E" w:rsidRDefault="000C13BA" w:rsidP="008E5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8C8A0" w14:textId="77777777" w:rsidR="000C13BA" w:rsidRDefault="000C13BA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56170" w14:textId="77777777" w:rsidR="000C13BA" w:rsidRDefault="000C13BA" w:rsidP="002A54EE">
            <w:pPr>
              <w:jc w:val="center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7F230" w14:textId="77777777" w:rsidR="000C13BA" w:rsidRDefault="000C13BA" w:rsidP="002A54EE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42DAFB" w14:textId="77777777" w:rsidR="000C13BA" w:rsidRDefault="000C13BA">
            <w:pPr>
              <w:rPr>
                <w:lang w:val="ru-RU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783DC" w14:textId="77777777" w:rsidR="000C13BA" w:rsidRPr="00001F44" w:rsidRDefault="000C13BA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A5D00" w14:textId="77777777" w:rsidR="000C13BA" w:rsidRDefault="000C13BA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86D1" w14:textId="77777777" w:rsidR="000C13BA" w:rsidRDefault="000C13BA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720C4D" w:rsidRPr="008E596E" w14:paraId="52E5A98A" w14:textId="04CC0733" w:rsidTr="003B297D">
        <w:trPr>
          <w:trHeight w:hRule="exact" w:val="14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B9050" w14:textId="4FFF0BE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CC093A" w14:textId="77777777" w:rsidR="00720C4D" w:rsidRPr="008E596E" w:rsidRDefault="00720C4D" w:rsidP="008E5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орфоэпическим чтением (при переходе к чтению целыми словами).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Буква е — показатель мягкости согласного звука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AF0CF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4D6B1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D259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8C6BB7D" w14:textId="0FF3E78C" w:rsidR="00720C4D" w:rsidRPr="008E596E" w:rsidRDefault="006847BE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A33F93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36A67" w14:textId="3321E6E2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DC90" w14:textId="7CAC76D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31C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48B56EE9" w14:textId="13E63A29" w:rsidTr="003B297D">
        <w:trPr>
          <w:trHeight w:hRule="exact" w:val="19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5EED8" w14:textId="520051C1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C8BAE6" w14:textId="77777777" w:rsidR="00720C4D" w:rsidRPr="008B7ED1" w:rsidRDefault="00720C4D" w:rsidP="008E5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[п], [п’],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П, 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6C8A5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C3988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7FD3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39BC2F" w14:textId="4720DAC8" w:rsidR="00720C4D" w:rsidRPr="00001F44" w:rsidRDefault="006847BE">
            <w:pPr>
              <w:rPr>
                <w:lang w:val="ru-RU"/>
              </w:rPr>
            </w:pPr>
            <w:r>
              <w:rPr>
                <w:lang w:val="ru-RU"/>
              </w:rPr>
              <w:t>9.</w:t>
            </w:r>
            <w:r w:rsidR="002D4560">
              <w:rPr>
                <w:lang w:val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E9DFA7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5406D" w14:textId="0ABA7A13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F311" w14:textId="1EDFFBD6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7EF39231" w14:textId="1CE6812F" w:rsidTr="003B297D">
        <w:trPr>
          <w:trHeight w:hRule="exact" w:val="16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49F6F" w14:textId="1892B664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851AD4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2DEA7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489E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A5514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0EC01A" w14:textId="17386A30" w:rsidR="00720C4D" w:rsidRPr="00001F44" w:rsidRDefault="002D4560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64BC3C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C6535" w14:textId="20E96216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AFC8" w14:textId="11CCFCB0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50599E08" w14:textId="7FC275FA" w:rsidTr="003B297D">
        <w:trPr>
          <w:trHeight w:hRule="exact" w:val="18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C703D" w14:textId="707BC11B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AAB989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[м], [м’],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М, 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CB3C2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8DE0A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AE0D4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6FEB86" w14:textId="7F97DC87" w:rsidR="00720C4D" w:rsidRPr="00001F44" w:rsidRDefault="002D4560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4BCCA1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B4A99" w14:textId="401B6DB0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EE5B" w14:textId="0006AB6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7C236C12" w14:textId="23A900B0" w:rsidTr="003B297D">
        <w:trPr>
          <w:trHeight w:hRule="exact" w:val="9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0C626" w14:textId="7D2441FA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2DE7332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 и буква. Буква как знак звука. Различение звука и буквы.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[з], [з’], буквы З, 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64BBC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44DD4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A9263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FEA7AC" w14:textId="7E6DD2DA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39C104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344CE" w14:textId="16D8CCE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1B6F" w14:textId="1AEA627D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2172816E" w14:textId="0B052D58" w:rsidTr="003B297D">
        <w:trPr>
          <w:trHeight w:hRule="exact" w:val="12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5FB8D" w14:textId="43B7EA3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C04ABA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 и буква. Буква как знак звука. Различение звука и буквы.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Сопоставление слогов и слов с буквами з и 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FC12D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29BB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C7014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A49CBD" w14:textId="29A7DEF8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73FB2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DC099" w14:textId="3A4E1E90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4F66" w14:textId="2CD1279C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24D93F86" w14:textId="5A57F25D" w:rsidTr="003B297D">
        <w:trPr>
          <w:trHeight w:hRule="exact" w:val="9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C1641" w14:textId="55B4102F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4E856B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 и буква. Буква как знак звука. Различение звука и буквы.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[б], [б’], буквы Б, 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1307E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E045A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9BB79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A9F56F" w14:textId="25228877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7C05E3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9936A" w14:textId="159627A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D2B7" w14:textId="6EE956BF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4134DC4B" w14:textId="5D15BD20" w:rsidTr="003B297D">
        <w:trPr>
          <w:trHeight w:hRule="exact" w:val="1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27B78" w14:textId="6A3B331F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F76C9A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 и буква. Буква как знак звука. Различение звука и буквы.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Сопоставление слогов и слов с буквами б и 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E5120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AF1C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AE94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144A60F" w14:textId="3E6262A3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581CC3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34FB0" w14:textId="6F994E27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5E33" w14:textId="08B1DDBE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12751A0F" w14:textId="36FBA1BF" w:rsidTr="003B297D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3FC6B" w14:textId="6B6694F1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710479" w14:textId="77777777" w:rsidR="00653F19" w:rsidRPr="00666E79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Буквы, обозначающие гласные звуки. Буквы, обозначающие согласные звуки. </w:t>
            </w:r>
            <w:r w:rsidRPr="00666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</w:t>
            </w:r>
          </w:p>
          <w:p w14:paraId="70E8DC15" w14:textId="23BEDBE4" w:rsidR="00653F19" w:rsidRPr="00666E79" w:rsidRDefault="00666E7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[д], [д’], буквы Д, д</w:t>
            </w:r>
          </w:p>
          <w:p w14:paraId="074AF246" w14:textId="77777777" w:rsidR="00653F19" w:rsidRPr="00666E79" w:rsidRDefault="00653F1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858DB4" w14:textId="77777777" w:rsidR="00653F19" w:rsidRPr="00666E79" w:rsidRDefault="00653F1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41F9B4C" w14:textId="77777777" w:rsidR="00653F19" w:rsidRPr="00666E79" w:rsidRDefault="00653F1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0E9C417" w14:textId="77777777" w:rsidR="00653F19" w:rsidRPr="00666E79" w:rsidRDefault="00653F1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334814" w14:textId="77777777" w:rsidR="00653F19" w:rsidRPr="00666E79" w:rsidRDefault="00653F1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0D3AFBF" w14:textId="77777777" w:rsidR="00653F19" w:rsidRPr="00666E79" w:rsidRDefault="00653F1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FE0061D" w14:textId="77777777" w:rsidR="00653F19" w:rsidRPr="00666E79" w:rsidRDefault="00653F1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3BCED2E" w14:textId="77777777" w:rsidR="00653F19" w:rsidRPr="00666E79" w:rsidRDefault="00653F19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27602C" w14:textId="605764A5" w:rsidR="00720C4D" w:rsidRPr="00653F19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3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[д], [д’], буквы Д, 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166E1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498FC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DCDD1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BEDB5B2" w14:textId="2A9EFB03" w:rsidR="00720C4D" w:rsidRPr="00001F44" w:rsidRDefault="002D4560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6B5B3A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067A6" w14:textId="79BF3BF0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E058" w14:textId="2A947B5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30367E9E" w14:textId="2E438682" w:rsidTr="003B297D">
        <w:trPr>
          <w:trHeight w:hRule="exact" w:val="15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56141" w14:textId="1454DC5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9FF64A9" w14:textId="4C735004" w:rsidR="00653F19" w:rsidRDefault="00720C4D" w:rsidP="00754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Буквы, обозначающие гласные звуки. Буквы, обозначающие согласные звуки.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Сопоста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вление </w:t>
            </w:r>
          </w:p>
          <w:p w14:paraId="7F20D01A" w14:textId="555D5E81" w:rsidR="00720C4D" w:rsidRPr="008E596E" w:rsidRDefault="00720C4D" w:rsidP="00754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слогов и слов с буквами д и 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C7F51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D024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DD61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7ABA200" w14:textId="767B7527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20C4D">
              <w:rPr>
                <w:lang w:val="ru-RU"/>
              </w:rPr>
              <w:t>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DF6E3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2ABD3" w14:textId="5DAFED42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EA7D" w14:textId="1D4CB716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27D2A5FE" w14:textId="65AF9F44" w:rsidTr="003B297D">
        <w:trPr>
          <w:trHeight w:hRule="exact" w:val="12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43962" w14:textId="4F6600EE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3A311A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Буквы, обозначающие гласные звуки. Буквы, обозначающие согласные звуки.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Я, 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A9DBE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2600F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BF7C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9CDE024" w14:textId="7CA87A99" w:rsidR="00720C4D" w:rsidRPr="00001F44" w:rsidRDefault="002D4560">
            <w:pPr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1D14C4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CA42A" w14:textId="7C932C72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D63C" w14:textId="231891D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68873611" w14:textId="7F90902A" w:rsidTr="003B297D">
        <w:trPr>
          <w:trHeight w:hRule="exact" w:val="12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6C6BB" w14:textId="6D74190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72DC62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Буквы, обозначающие гласные звуки. Буквы, обозначающие согласные звуки.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Я, я,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обозначающая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й'а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D7D62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FF41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3E7E2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636E31" w14:textId="7EE6B9A8" w:rsidR="00720C4D" w:rsidRPr="00001F44" w:rsidRDefault="002D456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3A9D0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72444" w14:textId="61011DDE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78953" w14:textId="009FF6EC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53BFA2A7" w14:textId="1E5C2EEA" w:rsidTr="003B297D">
        <w:trPr>
          <w:trHeight w:hRule="exact"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223A3" w14:textId="4C224BE6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8DE88C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F35E0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2A553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D178D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A2D511D" w14:textId="4E5F8D17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AF2095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DBE05" w14:textId="3E303006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80DA" w14:textId="13D05AFC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389617E7" w14:textId="49DC0DBA" w:rsidTr="003B297D">
        <w:trPr>
          <w:trHeight w:hRule="exact" w:val="12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FBC87" w14:textId="70B9C7C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1807B68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Буквы, обозначающие гласные звуки. Буквы, обозначающие согласные звуки.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 —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мягкости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согласных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B2212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6C57C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301B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C147609" w14:textId="12FD5DB8" w:rsidR="00720C4D" w:rsidRPr="00001F44" w:rsidRDefault="002D4560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928EB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0FA7B" w14:textId="31EB3EE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6CF1" w14:textId="3B3F1F35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47CAE759" w14:textId="29EB2142" w:rsidTr="003B297D">
        <w:trPr>
          <w:trHeight w:hRule="exact"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FBCE0" w14:textId="5878136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9DD3E9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слоговым принципом русской графики.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[г], [г’], буквы Г, г. Сопоставление слогов и слов с буквами г и 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77945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42DEC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2991D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68DA67" w14:textId="31147FE8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ABC94F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F9EC6" w14:textId="2A8BE3B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B44C" w14:textId="7F9D194B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00B10CFE" w14:textId="717CA0D9" w:rsidTr="003B297D">
        <w:trPr>
          <w:trHeight w:hRule="exact" w:val="13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A1DDE" w14:textId="7CF349A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AF8B400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слоговым принципом русской графики.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Парные согласные звуки [г], [г'] и [к], [к'].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Г, г и К, 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E427D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96AC3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17AE7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9C4D55F" w14:textId="700EAD1F" w:rsidR="00720C4D" w:rsidRPr="00001F44" w:rsidRDefault="002D4560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3B0E86" w14:textId="77777777" w:rsidR="00720C4D" w:rsidRPr="00001F44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A7540" w14:textId="342F7227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8B7C" w14:textId="48E03D1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499C91FB" w14:textId="357AE831" w:rsidTr="003B297D">
        <w:trPr>
          <w:trHeight w:hRule="exact" w:val="11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C1FC0" w14:textId="7DC34C3D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6ADA6C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слоговым принципом русской графики.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Мягкий согласный звук [ч’], буквы Ч, 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A4620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1168A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A689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80BA5D3" w14:textId="21AB239E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CD48A3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56D3D" w14:textId="1F1B4FB3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78F7" w14:textId="5D949C75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011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779D96F7" w14:textId="436F7B6A" w:rsidTr="003B297D">
        <w:trPr>
          <w:trHeight w:hRule="exact" w:val="1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91557" w14:textId="7D1D463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9D46534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слоговым принципом русской графики.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Буква Ч, ч, буквосочетания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чу.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B3104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437F9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43D4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5F7CE5" w14:textId="110CA255" w:rsidR="00720C4D" w:rsidRPr="002021C0" w:rsidRDefault="002D4560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FB150B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74E90" w14:textId="19F3B88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69A0" w14:textId="4AF7D194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10FCC3ED" w14:textId="3D86E9FB" w:rsidTr="003B297D">
        <w:trPr>
          <w:trHeight w:hRule="exact" w:val="14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58BD2" w14:textId="4320C725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C1EE81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слоговым принципом русской графики.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Буква ь — показатель мягкости предшествующих согласных звуков.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77E0B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B21C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C529F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5EA6A7D" w14:textId="62A79406" w:rsidR="00720C4D" w:rsidRPr="008E596E" w:rsidRDefault="002D4560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66E59B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41740" w14:textId="049DD0FB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0744" w14:textId="202FE53F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46ABAEED" w14:textId="36E2A7AD" w:rsidTr="003B297D">
        <w:trPr>
          <w:trHeight w:hRule="exact" w:val="14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50E20" w14:textId="307B87E9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32BAFDA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гласных как показатель твёрдости — мягкости согласных звуков.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мягкости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согласных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609F4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87B42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D4D7E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E72D5A8" w14:textId="3A847A22" w:rsidR="00720C4D" w:rsidRPr="002021C0" w:rsidRDefault="002D4560">
            <w:pPr>
              <w:rPr>
                <w:lang w:val="ru-RU"/>
              </w:rPr>
            </w:pPr>
            <w:r>
              <w:rPr>
                <w:lang w:val="ru-RU"/>
              </w:rPr>
              <w:t>21.</w:t>
            </w:r>
            <w:r w:rsidR="00720C4D">
              <w:rPr>
                <w:lang w:val="ru-RU"/>
              </w:rPr>
              <w:t>12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8ED2F2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B63AE" w14:textId="20D14D4A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67F3" w14:textId="687A6A7D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51655A58" w14:textId="3E6B8F6C" w:rsidTr="003B297D">
        <w:trPr>
          <w:trHeight w:hRule="exact" w:val="16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29416" w14:textId="7514A64F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D7EF9A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гласных как показатель твёрдости — мягкости согласных звуков.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[ш],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Ш, ш.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FB817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63FB1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6548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2356FBF" w14:textId="0FE05BF7" w:rsidR="00720C4D" w:rsidRPr="002021C0" w:rsidRDefault="002D4560" w:rsidP="002D4560">
            <w:pPr>
              <w:rPr>
                <w:lang w:val="ru-RU"/>
              </w:rPr>
            </w:pPr>
            <w:r>
              <w:rPr>
                <w:lang w:val="ru-RU"/>
              </w:rPr>
              <w:t>23.</w:t>
            </w:r>
            <w:r w:rsidR="00720C4D">
              <w:rPr>
                <w:lang w:val="ru-RU"/>
              </w:rPr>
              <w:t>12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26FC5B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CCEC6" w14:textId="689CBDB7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FA47" w14:textId="3B543DFD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4B52B0C1" w14:textId="5FB339AD" w:rsidTr="003B297D">
        <w:trPr>
          <w:trHeight w:hRule="exact" w:val="1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FFC79" w14:textId="63848C3D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47.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857AFB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гласных как показатель твёрдости — мягкости согласных звуков.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[ж]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[ж] и [ш]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BE4E5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90CBE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AAFE9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70B6426" w14:textId="159E0682" w:rsidR="00720C4D" w:rsidRPr="002021C0" w:rsidRDefault="002D4560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CA8201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DCBDD" w14:textId="2A6535B7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916A" w14:textId="29DAE110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0ADAA2BD" w14:textId="38AF7B1B" w:rsidTr="003B297D">
        <w:trPr>
          <w:trHeight w:hRule="exact" w:val="1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3C34A" w14:textId="05EC8032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77CC4B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гласных как показатель твёрдости — мягкости согласных звуков.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[б] и [б].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52DFD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22D76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6C695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16D1D3F" w14:textId="137BDF11" w:rsidR="00720C4D" w:rsidRPr="002021C0" w:rsidRDefault="002D4560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20C4D">
              <w:rPr>
                <w:lang w:val="ru-RU"/>
              </w:rPr>
              <w:t>.12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449E95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7A891" w14:textId="632A9936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8E5B" w14:textId="4CF8E79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3C2D6EC6" w14:textId="45EC00D7" w:rsidTr="003B297D">
        <w:trPr>
          <w:trHeight w:hRule="exact" w:val="19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1E65C" w14:textId="5A1CF916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0F05A7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буквам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8B449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90094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8001D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FD92F60" w14:textId="2BDC30F7" w:rsidR="00720C4D" w:rsidRPr="002021C0" w:rsidRDefault="002D4560">
            <w:pPr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A5EB69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B63B7" w14:textId="7CB08331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1266" w14:textId="03D9A8AF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4C53643A" w14:textId="4D7381CF" w:rsidTr="003B297D">
        <w:trPr>
          <w:trHeight w:hRule="exact" w:val="22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F6F2F" w14:textId="3371C9B7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591BF8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буквы Ё, ё. Буква ё— показатель мягкости согласного звука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2ADEB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6EC63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74789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904E1B" w14:textId="268456F6" w:rsidR="00720C4D" w:rsidRPr="008E596E" w:rsidRDefault="00653F19">
            <w:pPr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85D4BA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114B0" w14:textId="0BA420AA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C939" w14:textId="5028FBB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7C7C9408" w14:textId="53FF868B" w:rsidTr="003B297D">
        <w:trPr>
          <w:trHeight w:hRule="exact" w:val="18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C22B1" w14:textId="29C03D5A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3BC8D4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[й’],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Й, 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42F67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B59B5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D660C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A0A66A" w14:textId="02030971" w:rsidR="00720C4D" w:rsidRPr="002021C0" w:rsidRDefault="00653F19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EBE28D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CF200" w14:textId="68AD2832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5F7C" w14:textId="4F4D99E2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4D0A4403" w14:textId="0A30DB7C" w:rsidTr="003B297D">
        <w:trPr>
          <w:trHeight w:hRule="exact" w:val="18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04187" w14:textId="2BD16E1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F9ECF41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буквами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1CA14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23675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0147F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FF3ED9" w14:textId="3883BF62" w:rsidR="00720C4D" w:rsidRPr="002021C0" w:rsidRDefault="00653F19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233D98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B0E8E" w14:textId="407DF4C0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E9CF" w14:textId="6F155D5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402712EF" w14:textId="13F661CD" w:rsidTr="003B297D">
        <w:trPr>
          <w:trHeight w:hRule="exact" w:val="11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00C9F" w14:textId="7997A311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50E7F5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>е, ё, ю, я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[х], [х’], буквы Х, 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F84AF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20FE1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81092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4805EBF" w14:textId="1E832A48" w:rsidR="00720C4D" w:rsidRPr="008E596E" w:rsidRDefault="00653F19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2645CA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F9795" w14:textId="2A51834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A067" w14:textId="21AB0EE7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14:paraId="065D47B2" w14:textId="5BA092B1" w:rsidTr="003B297D">
        <w:trPr>
          <w:trHeight w:hRule="exact" w:val="11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E3291" w14:textId="6569733F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9B6B30D" w14:textId="77777777" w:rsidR="00720C4D" w:rsidRPr="008B7ED1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>е, ё, ю, я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[х] [х'].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Х, х.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FD369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E4D3F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62528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18C3D02" w14:textId="3819DB84" w:rsidR="00720C4D" w:rsidRPr="002021C0" w:rsidRDefault="00653F19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A5118A" w14:textId="77777777" w:rsidR="00720C4D" w:rsidRPr="002021C0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D5406" w14:textId="29EB799C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7322" w14:textId="3A67793A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749F745B" w14:textId="3CD5A93B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78649" w14:textId="437AC09A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5876314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>е, ё, ю, я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буквы Ю, 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0D7D3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48029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57BD1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6BA904" w14:textId="74A9F313" w:rsidR="00720C4D" w:rsidRPr="008E596E" w:rsidRDefault="00653F19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6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34BE20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FB8C0" w14:textId="486E9AC8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1A04" w14:textId="2EA28096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C422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2F21B94E" w14:textId="435506A3" w:rsidTr="003B297D">
        <w:trPr>
          <w:trHeight w:hRule="exact" w:val="18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FA312" w14:textId="5AE922BD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56.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9FC972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как показатель мягкости предшест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вующего согласного звука в конце слова. Разные способы обозначения буквами звука [й’].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Твёрдый согласный звук [ц], буквы Ц, 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0076F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A122D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834EA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E2FCC7" w14:textId="12F1E318" w:rsidR="00720C4D" w:rsidRPr="008E596E" w:rsidRDefault="00653F19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FF0569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83D3A" w14:textId="2FE3CB67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665F" w14:textId="092D9FA0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1F2B2368" w14:textId="1B20051C" w:rsidTr="003B297D">
        <w:trPr>
          <w:trHeight w:hRule="exact" w:val="17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EBA01" w14:textId="76468686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4C29BF2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как показатель мягкости предшест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вующего согласного звука в конце слова. Разные способы обозначения буквами звука [й’].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 [ц]. Буква Ц, 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555C0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7817D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F70FB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2DF51E" w14:textId="5803962B" w:rsidR="00720C4D" w:rsidRPr="008E596E" w:rsidRDefault="00653F19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A5F0D2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178FD" w14:textId="433523A9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B84C" w14:textId="36516822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402ACB85" w14:textId="1D5B0D22" w:rsidTr="003B297D">
        <w:trPr>
          <w:trHeight w:hRule="exact" w:val="17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3970C" w14:textId="1056A340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A6615C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как показатель мягкости предшест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вующего согласного звука в конце слова. Разные способы обозначения буквами звука [й’].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Гласный звук [э], буквы Э, 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1C127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BF5B5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DFEA3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FEA3E8" w14:textId="344D785C" w:rsidR="00720C4D" w:rsidRPr="008E596E" w:rsidRDefault="00653F19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20C4D">
              <w:rPr>
                <w:lang w:val="ru-RU"/>
              </w:rPr>
              <w:t>.01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412C34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2DC50" w14:textId="727038D5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9CCE" w14:textId="6C14C43B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720C4D" w:rsidRPr="008E596E" w14:paraId="3C15AD37" w14:textId="1073614E" w:rsidTr="003B297D">
        <w:trPr>
          <w:trHeight w:hRule="exact" w:val="1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430E2" w14:textId="2DFCB0E4" w:rsidR="00720C4D" w:rsidRDefault="00720C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34021A" w14:textId="77777777" w:rsidR="00720C4D" w:rsidRPr="008E596E" w:rsidRDefault="00720C4D" w:rsidP="008E5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 букв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звуки [ф], [ф’], буквы Ф, 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17B89" w14:textId="77777777" w:rsidR="00720C4D" w:rsidRDefault="00720C4D" w:rsidP="002A54EE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CF350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F14EA" w14:textId="77777777" w:rsidR="00720C4D" w:rsidRPr="008E596E" w:rsidRDefault="00720C4D" w:rsidP="002A54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521F1D" w14:textId="75BD8FB3" w:rsidR="00720C4D" w:rsidRPr="008E596E" w:rsidRDefault="00653F19">
            <w:pPr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A0C496" w14:textId="77777777" w:rsidR="00720C4D" w:rsidRPr="008E596E" w:rsidRDefault="00720C4D" w:rsidP="00720C4D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067AA" w14:textId="33AE3E82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B857" w14:textId="73B8EA24" w:rsidR="00720C4D" w:rsidRDefault="00720C4D" w:rsidP="000609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14A33948" w14:textId="77777777" w:rsidTr="003B297D">
        <w:trPr>
          <w:trHeight w:hRule="exact" w:val="1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89FF0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F4CB42C" w14:textId="50F66468" w:rsidR="002C11CC" w:rsidRPr="008E596E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 букв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Согласный мягкий звук  [щ’],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8CABB" w14:textId="1776D6BB" w:rsidR="002C11CC" w:rsidRPr="003B297D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66476" w14:textId="451886EB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8FEE0" w14:textId="58FCCE0B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556A287" w14:textId="7EB28EA0" w:rsidR="002C11CC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A5F600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B397D" w14:textId="31B692EF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41EF" w14:textId="7AB842B3" w:rsidR="002C11CC" w:rsidRPr="000119B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2081DA80" w14:textId="0D74B4A1" w:rsidTr="003B297D">
        <w:trPr>
          <w:trHeight w:hRule="exact" w:val="14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8EF17" w14:textId="67787EA3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C9092B" w14:textId="77777777" w:rsidR="002C11CC" w:rsidRPr="008B7ED1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 букв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Алфавит. Как хорошо уметь читать. Е.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мальчик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Женя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научился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говорить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букву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178DC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65946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BCBF8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9C8E2E" w14:textId="323B6CCE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0A0E92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7778B" w14:textId="57DED7CF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41DB" w14:textId="17FB57B3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2DAB57B1" w14:textId="75E53F54" w:rsidTr="003B297D">
        <w:trPr>
          <w:trHeight w:hRule="exact" w:val="16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83386" w14:textId="56C8ACBB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61.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FCD590C" w14:textId="77777777" w:rsidR="002C11CC" w:rsidRPr="008B7ED1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 </w:t>
            </w:r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е, ё, ю, </w:t>
            </w:r>
            <w:proofErr w:type="spellStart"/>
            <w:r w:rsidRPr="008E596E">
              <w:rPr>
                <w:rStyle w:val="af6"/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Одна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человека мать; одна и родина. К. Ушинский. Наше Отечество. Пословицы и поговорки о Родине.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славянской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азбуки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DF222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ED4D9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86225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5BA130F" w14:textId="59F60B71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A88DC0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A1CAF" w14:textId="21BDCE85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725F" w14:textId="206021CE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0F9BFE16" w14:textId="101FA645" w:rsidTr="003B297D">
        <w:trPr>
          <w:trHeight w:hRule="exact" w:val="14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A5DC7" w14:textId="2C1DE4C5" w:rsidR="002C11CC" w:rsidRDefault="002C11CC" w:rsidP="002C11CC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62.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E4C7F79" w14:textId="77777777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русским алфавитом как последовательностью букв.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Сказки. Выставка книг. Л.Н. Толстой и К.Д Ушинский. Рассказы для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3192C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9B37C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75153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7D79640" w14:textId="604B8CFD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D29853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BD876" w14:textId="5A508386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4D01" w14:textId="22FDA305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45C60925" w14:textId="3CA8F216" w:rsidTr="003B297D">
        <w:trPr>
          <w:trHeight w:hRule="exact" w:val="15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F55F3" w14:textId="13DCF4AA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63.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4141D0" w14:textId="77777777" w:rsidR="002C11CC" w:rsidRPr="008B7ED1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русским алфавитом как последовательностью букв.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К.И. Чуковский. Телефон. Путаница.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Небылица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Чуковского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6B031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2034C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536A0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F6D84EC" w14:textId="5B087C9E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F8900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121AE" w14:textId="54F8D6A6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FDD9" w14:textId="7763BFB8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2B61DE97" w14:textId="3C264F17" w:rsidTr="003B297D">
        <w:trPr>
          <w:trHeight w:hRule="exact" w:val="12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9B0B9" w14:textId="681672E5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64.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DD92B4" w14:textId="77777777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русским алфавитом как последовательностью букв.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В.В. Бианки. Первая охота.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1FA01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0C071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3A537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B5F3B1" w14:textId="7B4A5965" w:rsidR="002C11CC" w:rsidRPr="008E596E" w:rsidRDefault="00CC18EC" w:rsidP="002C11CC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C11CC">
              <w:rPr>
                <w:lang w:val="ru-RU"/>
              </w:rPr>
              <w:t>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F02082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2966E" w14:textId="68330914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F65B" w14:textId="48BEEBEE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35DBE029" w14:textId="4D5BC219" w:rsidTr="003B297D">
        <w:trPr>
          <w:trHeight w:hRule="exact" w:val="1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51E98" w14:textId="5B5560C6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 65.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D93A1F5" w14:textId="77777777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русским алфавитом как последовательностью букв.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С.Я. Маршак. "Угомон", " Дважды два"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90DB2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F2966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40FB0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0AA06A" w14:textId="1A0C8FDE" w:rsidR="002C11CC" w:rsidRPr="008E596E" w:rsidRDefault="00CC18EC" w:rsidP="002C11CC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C11CC">
              <w:rPr>
                <w:lang w:val="ru-RU"/>
              </w:rPr>
              <w:t>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A73E07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8D54F" w14:textId="462C6EE6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0608" w14:textId="5F6DED7D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0CB37E6B" w14:textId="1E1E4FA7" w:rsidTr="003B297D">
        <w:trPr>
          <w:trHeight w:hRule="exact" w:val="11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36208" w14:textId="2C1710A1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66.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449E48" w14:textId="77777777" w:rsidR="002C11CC" w:rsidRPr="008B7ED1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русским алфавитом как последовательностью букв.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М.М. Пришвин. "Предмайское утро.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Глоток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8EDAC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2BE31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759E1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C900525" w14:textId="2ABA6691" w:rsidR="002C11CC" w:rsidRPr="008E596E" w:rsidRDefault="00CC18EC" w:rsidP="002C11CC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  <w:bookmarkStart w:id="0" w:name="_GoBack"/>
            <w:bookmarkEnd w:id="0"/>
            <w:r w:rsidR="002C11CC">
              <w:rPr>
                <w:lang w:val="ru-RU"/>
              </w:rPr>
              <w:t>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87FD8A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258BF" w14:textId="7F5E8E5A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7EFB" w14:textId="173CC10F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5202BA19" w14:textId="0B2E1756" w:rsidTr="003B297D">
        <w:trPr>
          <w:trHeight w:hRule="exact" w:val="11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578FB" w14:textId="0864D7A4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67.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FF122C" w14:textId="77777777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русским алфавитом как последовательностью букв.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Стихи А.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Заходера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8E56C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625FD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C5F3B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EBE523E" w14:textId="55A8A4A8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EEC464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5FF5F" w14:textId="2FF66E35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01E8" w14:textId="10C71E77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18131FE1" w14:textId="394FD595" w:rsidTr="003B297D">
        <w:trPr>
          <w:trHeight w:hRule="exact" w:val="9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A4213" w14:textId="73F73A26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68.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B5A973" w14:textId="77777777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русским алфавитом как последовательностью букв. Стихи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Берестова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С. Михалкова.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24C63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940DD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A4263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741C394" w14:textId="3AB2B672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106A62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8E918" w14:textId="5715D81B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86BA" w14:textId="41E86FAE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2E5629" w14:paraId="263534F8" w14:textId="095A7700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BD5A4" w14:textId="113AC694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69.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3FB159" w14:textId="5C5354B3" w:rsidR="002C11CC" w:rsidRPr="008E596E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В.Данько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«Загадочные буквы»,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И.Токмакова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«Аля….»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362B8" w14:textId="7EAD20B1" w:rsidR="002C11CC" w:rsidRPr="002E5629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F204F" w14:textId="52CC2335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74D17" w14:textId="7C6F7A4C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9555C2" w14:textId="33DDADCA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88A7B7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7A442" w14:textId="1E04FDC8" w:rsidR="002C11CC" w:rsidRPr="002E5629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DDEA" w14:textId="0D1145BF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2E5629" w14:paraId="4927B36F" w14:textId="39B54C93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3FADA" w14:textId="4B24BC0E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AB62E0" w14:textId="15EB4547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С.Черный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«Живая азбука»,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Ф.Кривин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«Почему А  поется…»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CF195" w14:textId="7DCD83DF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CC289" w14:textId="50490318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FE0B5" w14:textId="1C089027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6C388E" w14:textId="55EE6B11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1975E0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FED91" w14:textId="0B7FCE49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</w:t>
            </w:r>
          </w:p>
          <w:p w14:paraId="45C246EC" w14:textId="1C5200E1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72E6" w14:textId="6AAD7A90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2E5629" w14:paraId="4423B690" w14:textId="7F0FD70A" w:rsidTr="003B297D">
        <w:trPr>
          <w:trHeight w:hRule="exact" w:val="12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9D8AC" w14:textId="0AB215D3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896B44" w14:textId="77777777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Г.Сапгир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 Про медведя»,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М.Бородицкая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129F137" w14:textId="7EE51BBB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И.Гамазкова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«Живая азбука»,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С.Маршак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«Автобус…»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77D55" w14:textId="1CB7384D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0021E" w14:textId="3BF7B525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E0ED7" w14:textId="28ED17BF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D1C350E" w14:textId="0C702B51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74D9A7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C4A1B" w14:textId="73E2CA39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93A5" w14:textId="1C43DFC6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28FD533D" w14:textId="7361E1E7" w:rsidTr="003B297D">
        <w:trPr>
          <w:trHeight w:hRule="exact" w:val="10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3CD81" w14:textId="18F0078F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EFA59A" w14:textId="77777777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Сказка народная (фольклорная) и литературная (авторская).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Авторская сказка. Е.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«Теремок»</w:t>
            </w: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0F9AF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7886A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91C2E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9EAEA19" w14:textId="4BEC6F0A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068303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3B5AC" w14:textId="3B8FC85E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4745" w14:textId="72EC7343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0119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7E281F80" w14:textId="43CEC85B" w:rsidTr="003B297D">
        <w:trPr>
          <w:trHeight w:hRule="exact" w:val="9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F1724" w14:textId="0C6B07DB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D77A99" w14:textId="77777777" w:rsidR="002C11CC" w:rsidRPr="008B7ED1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Сказка народная (фольклорная) и литературная (авторская).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Рукавичка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7141A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AFF17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8E06E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86DC50" w14:textId="0A66C38C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B72494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EC8BF" w14:textId="7431487F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1DED" w14:textId="120254ED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72580E89" w14:textId="002E0942" w:rsidTr="003B297D">
        <w:trPr>
          <w:trHeight w:hRule="exact" w:val="7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D85F8" w14:textId="3AC52CB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09291B" w14:textId="6C5A5CE2" w:rsidR="002C11CC" w:rsidRPr="008E596E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Загадки,песенки,потешки,небылицы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A9226" w14:textId="61AA2C7B" w:rsidR="002C11CC" w:rsidRPr="00695A30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5B57D" w14:textId="5879578E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06370" w14:textId="4220B981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3039029" w14:textId="7EDDE2BC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431E4E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E51E1" w14:textId="34203FFA" w:rsidR="002C11CC" w:rsidRPr="00695A3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DBB5" w14:textId="7E80BAF8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5A75CD64" w14:textId="246A611C" w:rsidTr="003B297D">
        <w:trPr>
          <w:trHeight w:hRule="exact" w:val="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17D38" w14:textId="7E67158A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F9D9E58" w14:textId="1CE3236C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Английские народные песенки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05702" w14:textId="3645A95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6B4AD" w14:textId="297E4AD8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E3F97" w14:textId="6D0A0AF2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8A6FAD" w14:textId="1E5A3D82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0F77BA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B284C" w14:textId="25886821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336C" w14:textId="2B91C91C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695A30" w14:paraId="32D2B4D9" w14:textId="74ED7087" w:rsidTr="003B297D">
        <w:trPr>
          <w:trHeight w:hRule="exact" w:val="10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9F7EE" w14:textId="7C7A72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99369C" w14:textId="5AE732DD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Авторские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сказки.Народные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сказки. «Петух и собака»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0CDA6" w14:textId="7E8717F3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E1E04" w14:textId="1FAEC6C1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24895" w14:textId="0F0BAF29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2760C2" w14:textId="386C0E11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60E953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7CA24" w14:textId="58F58E4C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D105" w14:textId="12DD0B52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695A30" w14:paraId="2BF47E88" w14:textId="0B198EE7" w:rsidTr="003B297D">
        <w:trPr>
          <w:trHeight w:hRule="exact" w:val="7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BE010" w14:textId="35DB1E13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EFB6E1" w14:textId="35491B33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старинных книг. «Гусь и журавль», «Жалобы зайки».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7B353" w14:textId="5200237B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74BFA" w14:textId="6A5E1686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A5A9D" w14:textId="369301A6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3A2F3A1" w14:textId="3AF139EA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7F4BBB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94E7A" w14:textId="45167B26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DE7A" w14:textId="4507FB97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695A30" w14:paraId="76BD29FF" w14:textId="06E2CEC2" w:rsidTr="003B297D">
        <w:trPr>
          <w:trHeight w:hRule="exact" w:val="7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638B2" w14:textId="32AAC2FB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78.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5FEC8D1" w14:textId="2CFE70D2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А.Майков,А.Плешеев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,С.Маршак,И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7200087" w14:textId="77777777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Стихи о весне.</w:t>
            </w:r>
          </w:p>
          <w:p w14:paraId="5733F4CF" w14:textId="77777777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D9C4BA" w14:textId="31C11449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CF905" w14:textId="51E71918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A32C6" w14:textId="29BA841D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A965E" w14:textId="736B1091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9377614" w14:textId="7D228121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1CD573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9D214" w14:textId="40700281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29343" w14:textId="5E4BAF8A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695A30" w14:paraId="1E34D0E5" w14:textId="37784051" w:rsidTr="003B297D">
        <w:trPr>
          <w:trHeight w:hRule="exact" w:val="18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6C434" w14:textId="11C67FF1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 79.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D41E3E4" w14:textId="550DA941" w:rsidR="002C11CC" w:rsidRPr="00E31380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 детях и для детей.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Весёлые стихи для детей.  И.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Токмакова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«Мы играли в хохотушки». </w:t>
            </w:r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Тайц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Волк</w:t>
            </w:r>
            <w:proofErr w:type="spellEnd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 Г. </w:t>
            </w:r>
            <w:proofErr w:type="spellStart"/>
            <w:r w:rsidRPr="008B7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Ррры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09C57" w14:textId="160C2291" w:rsidR="002C11CC" w:rsidRPr="00695A30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A687B" w14:textId="6A96E48C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71D56" w14:textId="39CAC0D3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80D403D" w14:textId="14B96707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09372F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62F63" w14:textId="386FF4A5" w:rsidR="002C11CC" w:rsidRPr="00695A3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2823" w14:textId="189A1940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E31380" w14:paraId="381A86C5" w14:textId="3A388FD8" w:rsidTr="003B297D">
        <w:trPr>
          <w:trHeight w:hRule="exact" w:val="3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E9231" w14:textId="7BE2886B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80.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tbl>
            <w:tblPr>
              <w:tblW w:w="0" w:type="auto"/>
              <w:tblInd w:w="6" w:type="dxa"/>
              <w:tblLayout w:type="fixed"/>
              <w:tblLook w:val="04A0" w:firstRow="1" w:lastRow="0" w:firstColumn="1" w:lastColumn="0" w:noHBand="0" w:noVBand="1"/>
            </w:tblPr>
            <w:tblGrid>
              <w:gridCol w:w="4668"/>
            </w:tblGrid>
            <w:tr w:rsidR="002C11CC" w:rsidRPr="008659E6" w14:paraId="2E50B21A" w14:textId="77777777" w:rsidTr="008659E6">
              <w:trPr>
                <w:trHeight w:hRule="exact" w:val="1779"/>
              </w:trPr>
              <w:tc>
                <w:tcPr>
                  <w:tcW w:w="4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73283DA" w14:textId="77777777" w:rsidR="002C11CC" w:rsidRDefault="002C11CC" w:rsidP="002C1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E596E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Произведения о детях и для детей. </w:t>
                  </w:r>
                  <w:r w:rsidRPr="00E3138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Н. Артюхова «Саша-дразнилка»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,</w:t>
                  </w:r>
                </w:p>
                <w:p w14:paraId="5ED7276C" w14:textId="77777777" w:rsidR="002C11CC" w:rsidRDefault="002C11CC" w:rsidP="002C1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E596E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Произведения о детях и для детей. </w:t>
                  </w:r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К. Чуковский </w:t>
                  </w:r>
                  <w:proofErr w:type="spellStart"/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Федотка</w:t>
                  </w:r>
                  <w:proofErr w:type="spellEnd"/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».</w:t>
                  </w:r>
                </w:p>
                <w:p w14:paraId="5B26B264" w14:textId="77777777" w:rsidR="002C11CC" w:rsidRDefault="002C11CC" w:rsidP="002C1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О. </w:t>
                  </w:r>
                  <w:proofErr w:type="spellStart"/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Дриз</w:t>
                  </w:r>
                  <w:proofErr w:type="spellEnd"/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«Привет» О. Григорьев </w:t>
                  </w:r>
                </w:p>
                <w:p w14:paraId="0A13A294" w14:textId="7F437D31" w:rsidR="002C11CC" w:rsidRPr="00E31380" w:rsidRDefault="002C11CC" w:rsidP="002C1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«Стук»</w:t>
                  </w:r>
                </w:p>
              </w:tc>
            </w:tr>
            <w:tr w:rsidR="002C11CC" w:rsidRPr="003B297D" w14:paraId="2927DFE5" w14:textId="77777777" w:rsidTr="008659E6">
              <w:trPr>
                <w:trHeight w:hRule="exact" w:val="1268"/>
              </w:trPr>
              <w:tc>
                <w:tcPr>
                  <w:tcW w:w="4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EE929F6" w14:textId="77777777" w:rsidR="002C11CC" w:rsidRDefault="002C11CC" w:rsidP="002C1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E596E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Произведения о детях и для детей. </w:t>
                  </w:r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К. Чуковский </w:t>
                  </w:r>
                  <w:proofErr w:type="spellStart"/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Федотка</w:t>
                  </w:r>
                  <w:proofErr w:type="spellEnd"/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». </w:t>
                  </w:r>
                </w:p>
                <w:p w14:paraId="68CD5AF9" w14:textId="4C9D0582" w:rsidR="002C11CC" w:rsidRPr="008E596E" w:rsidRDefault="002C11CC" w:rsidP="002C11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О. </w:t>
                  </w:r>
                  <w:proofErr w:type="spellStart"/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Дриз</w:t>
                  </w:r>
                  <w:proofErr w:type="spellEnd"/>
                  <w:r w:rsidRPr="008E59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«Привет» О. Григорьев «Стук»</w:t>
                  </w:r>
                </w:p>
              </w:tc>
            </w:tr>
          </w:tbl>
          <w:p w14:paraId="5A7B5A0F" w14:textId="7BCD14D1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ADFD1" w14:textId="4F6897C5" w:rsidR="002C11CC" w:rsidRPr="00E31380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9441E" w14:textId="7A933B00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72204" w14:textId="7D4B786A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0D0DBAE" w14:textId="7B87B532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50D969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86F17" w14:textId="4B9961FC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3619" w14:textId="6AC7771A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5596B3AF" w14:textId="5B6F34BF" w:rsidTr="003B297D">
        <w:trPr>
          <w:trHeight w:hRule="exact" w:val="7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0FCFE" w14:textId="400B6E14" w:rsidR="002C11CC" w:rsidRDefault="002C11CC" w:rsidP="002C11CC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81.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E69CC6" w14:textId="5BEFC846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«Телефон»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9458D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E0218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344AE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9ED1FB" w14:textId="3749157B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8A09E7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A4CF2" w14:textId="0BAF70E0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7128" w14:textId="01310BE6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E31380" w14:paraId="2C44B92E" w14:textId="53CCE957" w:rsidTr="003B297D">
        <w:trPr>
          <w:trHeight w:hRule="exact"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81D44" w14:textId="167CE1DF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82.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ADD570" w14:textId="30E68D1D" w:rsidR="002C11CC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«Помощник»</w:t>
            </w:r>
          </w:p>
          <w:p w14:paraId="48076144" w14:textId="36CA4492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старинных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книг.К.Ушинский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B43F2" w14:textId="77777777" w:rsidR="002C11CC" w:rsidRPr="00E31380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A7760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27D43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2C2F95" w14:textId="239499E5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45FD04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A4277" w14:textId="7F4F2B88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9854" w14:textId="51A215F3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E31380" w14:paraId="5B5CCEB6" w14:textId="3880B3AB" w:rsidTr="003B297D">
        <w:trPr>
          <w:trHeight w:hRule="exact" w:val="7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34511" w14:textId="0BA0C60B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83.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BC6ADF9" w14:textId="77777777" w:rsidR="002C11CC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Ю.Ермолаев,Е.Благинина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,В.Орлов</w:t>
            </w:r>
            <w:proofErr w:type="spellEnd"/>
          </w:p>
          <w:p w14:paraId="1A7D89F9" w14:textId="5B8C9897" w:rsidR="002C11CC" w:rsidRPr="00E31380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С.Михалков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2E567" w14:textId="77777777" w:rsidR="002C11CC" w:rsidRPr="00E31380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7995B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2F1FA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19ED53" w14:textId="443FC697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B612FA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23309" w14:textId="7F196148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95A" w14:textId="5230E93D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E31380" w14:paraId="7A0F6405" w14:textId="1D97208F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3126F" w14:textId="1F730D6E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84.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96D888" w14:textId="038E59E9" w:rsidR="002C11CC" w:rsidRPr="00E31380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Р.Сеф,В.Берестов,В.Орлов,И.Пивоварова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«Вежливый ослик»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DB9B1" w14:textId="77777777" w:rsidR="002C11CC" w:rsidRPr="00E31380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97E70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45EEF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7BAE545" w14:textId="21C8D66E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3DEE0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5805" w14:textId="21FF664A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BFC7" w14:textId="3970A5EC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E31380" w14:paraId="47CBEE73" w14:textId="3572071E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D1A77" w14:textId="22A7D3EF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85.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6D0A71" w14:textId="074F2473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«Хороший день»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66844" w14:textId="77777777" w:rsidR="002C11CC" w:rsidRPr="00E31380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AE306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453CB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3F5AE8" w14:textId="44D4E004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DCF66A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F26B0" w14:textId="3F178F30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CADC" w14:textId="319A23A1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2D7A4330" w14:textId="5E7E4644" w:rsidTr="003B297D">
        <w:trPr>
          <w:trHeight w:hRule="exact" w:val="8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79AAD" w14:textId="3B4BBE95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86.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E45C413" w14:textId="45E7553A" w:rsidR="002C11CC" w:rsidRPr="00E31380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М.Пляцковский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Ю.Энтин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дружбу»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FF608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E3E64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C3F9E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A18092" w14:textId="4487BF49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A826D9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E114A" w14:textId="3F02EF6E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91B8" w14:textId="0155A99D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E31380" w14:paraId="74A9F31C" w14:textId="069512B8" w:rsidTr="003B297D">
        <w:trPr>
          <w:trHeight w:hRule="exact" w:val="9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30DB7" w14:textId="698B381A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87.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11EDC9" w14:textId="70A6CBAB" w:rsidR="002C11CC" w:rsidRPr="00E31380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старинных книг.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Д.Тихомиров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C1CB9" w14:textId="77777777" w:rsidR="002C11CC" w:rsidRPr="00E31380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6C3D8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3F8C2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3FAE24C" w14:textId="0369C78E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CB1040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863CF" w14:textId="3AF37B39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313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CC47" w14:textId="4E58A282" w:rsidR="002C11CC" w:rsidRPr="00E31380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6BDD8759" w14:textId="19D87272" w:rsidTr="003B297D">
        <w:trPr>
          <w:trHeight w:hRule="exact" w:val="13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05D34" w14:textId="4D87B448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88.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8645A3F" w14:textId="2D2E272D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 братьях наших меньших.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 животных.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С.Михалков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«Трезор», Р.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Сеф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«Кто любит собак…»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7123C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33820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D0388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3FD656E" w14:textId="3E266211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476437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8EB73" w14:textId="0295A77F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B512A" w14:textId="395F3117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5C842232" w14:textId="0A557242" w:rsidTr="003B297D">
        <w:trPr>
          <w:trHeight w:hRule="exact" w:val="1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E42D1" w14:textId="5E74D3AC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.89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760B8A" w14:textId="77C168D2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 братьях наших меньших.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Рассказ В. Осеевой. «Собака яростно лаяла», И.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Токмакова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«Купите собаку»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58F24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12208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37175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2948C91" w14:textId="77B6DD19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5028AE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16247" w14:textId="2C45F18B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F1B9" w14:textId="13EB18D3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64EB826E" w14:textId="0AA1EBF9" w:rsidTr="003B297D">
        <w:trPr>
          <w:trHeight w:hRule="exact" w:val="14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BADCF" w14:textId="54A21C24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90.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EB7C826" w14:textId="4CF08911" w:rsidR="002C11CC" w:rsidRPr="009D6407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59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 братьях наших меньших.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Стихи о животных М. </w:t>
            </w:r>
            <w:proofErr w:type="spellStart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«Цап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Царыпыч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Г. Сапгир «Кошка», </w:t>
            </w:r>
            <w:r w:rsidRPr="008E5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«Лягушата»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62D81" w14:textId="5D5DB40C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C5D38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0FF63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B27533" w14:textId="4ECDCFA5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5DCD2F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6DF26" w14:textId="7C32F7EA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77EB" w14:textId="3D24057C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79118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08F9CB0B" w14:textId="24931849" w:rsidTr="003B297D">
        <w:trPr>
          <w:trHeight w:hRule="exact" w:val="9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34AFE" w14:textId="25D181D2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91.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80ED15" w14:textId="6DC68273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«Лягушата»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40D4E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F3889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8B962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2CC7BB" w14:textId="4CA6687E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4A056A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736B0" w14:textId="4811F0A7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7EEA" w14:textId="44BE7CC5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1FC0E139" w14:textId="326CA68C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F14F3" w14:textId="01D506FB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0391B4" w14:textId="474B1D0D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В.Лунин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«Никого не обижай»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9A818" w14:textId="74FC6BE0" w:rsidR="002C11CC" w:rsidRPr="009D6407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26462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1B7E7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FB8EA83" w14:textId="4F413429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912D06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99C60" w14:textId="51291180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0841" w14:textId="5AC565C9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75275FE5" w14:textId="1FCF4C5A" w:rsidTr="003B297D">
        <w:trPr>
          <w:trHeight w:hRule="exact" w:val="10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CFC48" w14:textId="1CDC2280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C71551" w14:textId="42217D4A" w:rsidR="002C11CC" w:rsidRPr="008E596E" w:rsidRDefault="002C11CC" w:rsidP="002C1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С.Михалков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«Важный совет»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9C959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E3E2A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39B24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2836B4E" w14:textId="6CF730DA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243D00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83DCA" w14:textId="5A4E0BB6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EF03" w14:textId="61DEB027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45D88E58" w14:textId="14CE2986" w:rsidTr="003B297D">
        <w:trPr>
          <w:trHeight w:hRule="exact" w:val="9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6DB84" w14:textId="3B85A6F8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700C39" w14:textId="544A6325" w:rsidR="002C11CC" w:rsidRPr="008E596E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Д.Хармс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«Храбрый еж»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1EC89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BF7B3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A3CC9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08AABAF" w14:textId="1F0FC46D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F5EC94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9290D" w14:textId="3663CE81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BAEA7" w14:textId="3718A3BB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422C31BE" w14:textId="7508269D" w:rsidTr="003B297D">
        <w:trPr>
          <w:trHeight w:hRule="exact" w:val="10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9AFC6" w14:textId="4F86DB78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D38F553" w14:textId="1FD86C7D" w:rsidR="002C11CC" w:rsidRPr="008E596E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Н.Сладков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«Лисица и еж»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86C6A" w14:textId="77777777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3CA57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64F68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72146E2" w14:textId="0A624CE9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160C17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940EA" w14:textId="6B4A57C5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E4F18" w14:textId="474E156C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1A59383B" w14:textId="23ED2184" w:rsidTr="003B297D">
        <w:trPr>
          <w:trHeight w:hRule="exact" w:val="10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D0C9B" w14:textId="643D18AB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256BB1" w14:textId="77777777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старинных книг.</w:t>
            </w:r>
          </w:p>
          <w:p w14:paraId="3C597432" w14:textId="7A4AE34A" w:rsidR="002C11CC" w:rsidRPr="008E596E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B6C7E" w14:textId="2395BABA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DFECE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5074B" w14:textId="77777777" w:rsidR="002C11CC" w:rsidRPr="008E596E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F2595CB" w14:textId="795AF198" w:rsidR="002C11CC" w:rsidRPr="008E596E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FC63C3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08CE0" w14:textId="3B2FAC93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779A" w14:textId="1998BDEF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6E55E76F" w14:textId="77777777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ED062" w14:textId="06CA8B34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CC522A" w14:textId="77777777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старинных книг.</w:t>
            </w:r>
          </w:p>
          <w:p w14:paraId="26CD068F" w14:textId="617901E7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17651" w14:textId="422944AA" w:rsidR="002C11CC" w:rsidRPr="008659E6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4B726" w14:textId="30DC163C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30FB5" w14:textId="1DAD7213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4E89F7" w14:textId="030E7892" w:rsidR="002C11CC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0FA232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E2D5C" w14:textId="6AD403B8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EA0E" w14:textId="26479169" w:rsidR="002C11CC" w:rsidRPr="00825C7E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5CBD7B3B" w14:textId="77777777" w:rsidTr="003B297D">
        <w:trPr>
          <w:trHeight w:hRule="exact" w:val="8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20956" w14:textId="47B4FE46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B10CAC" w14:textId="77777777" w:rsidR="002C11CC" w:rsidRPr="008659E6" w:rsidRDefault="002C11CC" w:rsidP="002C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659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Проверочная работа по разделу: «О братьях наших меньших».</w:t>
            </w:r>
          </w:p>
          <w:p w14:paraId="197D08E7" w14:textId="77777777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B4588" w14:textId="443C1875" w:rsidR="002C11CC" w:rsidRPr="008659E6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75469" w14:textId="138DAC33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E3076" w14:textId="6636E95F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B86036B" w14:textId="34CABF12" w:rsidR="002C11CC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3E16EF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29A5A" w14:textId="54DCC92D" w:rsidR="002C11CC" w:rsidRPr="008659E6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4C22" w14:textId="22A22B15" w:rsidR="002C11CC" w:rsidRPr="00825C7E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8E596E" w14:paraId="2B9D825E" w14:textId="77777777" w:rsidTr="003B297D">
        <w:trPr>
          <w:trHeight w:hRule="exact" w:val="10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0727C" w14:textId="41B790CD" w:rsidR="002C11CC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C4CBDA" w14:textId="2A0AECFC" w:rsidR="002C11CC" w:rsidRDefault="002C11CC" w:rsidP="002C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9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Обобщающий урок.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D24A4" w14:textId="50830D28" w:rsidR="002C11CC" w:rsidRPr="008659E6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37521" w14:textId="724628AE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14CC1" w14:textId="21FDF88E" w:rsidR="002C11CC" w:rsidRDefault="002C11CC" w:rsidP="002C11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EDA52D1" w14:textId="23DBEC36" w:rsidR="002C11CC" w:rsidRDefault="002C11CC" w:rsidP="002C11CC">
            <w:pPr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A7F96F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90B8A" w14:textId="629FA925" w:rsidR="002C11CC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7C68" w14:textId="425B9879" w:rsidR="002C11CC" w:rsidRPr="00825C7E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825C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2C11CC" w:rsidRPr="009D6407" w14:paraId="788E72EA" w14:textId="2D98470F" w:rsidTr="00BA7D5A">
        <w:trPr>
          <w:trHeight w:hRule="exact" w:val="808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EC5FC" w14:textId="17D365EA" w:rsidR="002C11CC" w:rsidRPr="008E596E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E0ED7" w14:textId="087E4F07" w:rsidR="002C11CC" w:rsidRPr="009D6407" w:rsidRDefault="002C11CC" w:rsidP="002C11C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 xml:space="preserve">    99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C3414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6EBA2" w14:textId="7777777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A962C" w14:textId="15332FF7" w:rsidR="002C11CC" w:rsidRPr="008E596E" w:rsidRDefault="002C11CC" w:rsidP="002C11C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FD441" w14:textId="77777777" w:rsidR="002C11CC" w:rsidRPr="008E596E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C472" w14:textId="77777777" w:rsidR="002C11CC" w:rsidRPr="008E596E" w:rsidRDefault="002C11CC" w:rsidP="002C11C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0BDB68C8" w14:textId="77777777" w:rsidR="00120AE6" w:rsidRPr="008E596E" w:rsidRDefault="00120AE6">
      <w:pPr>
        <w:autoSpaceDE w:val="0"/>
        <w:autoSpaceDN w:val="0"/>
        <w:spacing w:after="66" w:line="220" w:lineRule="exact"/>
        <w:rPr>
          <w:lang w:val="ru-RU"/>
        </w:rPr>
      </w:pPr>
    </w:p>
    <w:p w14:paraId="7B4F782D" w14:textId="77777777" w:rsidR="00120AE6" w:rsidRPr="009D6407" w:rsidRDefault="00120AE6">
      <w:pPr>
        <w:autoSpaceDE w:val="0"/>
        <w:autoSpaceDN w:val="0"/>
        <w:spacing w:after="0" w:line="14" w:lineRule="exact"/>
        <w:rPr>
          <w:lang w:val="ru-RU"/>
        </w:rPr>
      </w:pPr>
    </w:p>
    <w:p w14:paraId="32C2470A" w14:textId="77777777" w:rsidR="00120AE6" w:rsidRPr="009D6407" w:rsidRDefault="00120AE6">
      <w:pPr>
        <w:rPr>
          <w:lang w:val="ru-RU"/>
        </w:rPr>
        <w:sectPr w:rsidR="00120AE6" w:rsidRPr="009D640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22C2BAA" w14:textId="77777777" w:rsidR="00120AE6" w:rsidRPr="009D6407" w:rsidRDefault="00120AE6">
      <w:pPr>
        <w:autoSpaceDE w:val="0"/>
        <w:autoSpaceDN w:val="0"/>
        <w:spacing w:after="78" w:line="220" w:lineRule="exact"/>
        <w:rPr>
          <w:lang w:val="ru-RU"/>
        </w:rPr>
      </w:pPr>
    </w:p>
    <w:p w14:paraId="5393FB36" w14:textId="77777777" w:rsidR="00120AE6" w:rsidRPr="00260CAC" w:rsidRDefault="008E596E">
      <w:pPr>
        <w:autoSpaceDE w:val="0"/>
        <w:autoSpaceDN w:val="0"/>
        <w:spacing w:after="0" w:line="230" w:lineRule="auto"/>
        <w:rPr>
          <w:lang w:val="ru-RU"/>
        </w:rPr>
      </w:pPr>
      <w:r w:rsidRPr="00260CA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6F193A61" w14:textId="77777777" w:rsidR="00120AE6" w:rsidRPr="00260CAC" w:rsidRDefault="008E596E">
      <w:pPr>
        <w:autoSpaceDE w:val="0"/>
        <w:autoSpaceDN w:val="0"/>
        <w:spacing w:before="346" w:after="0" w:line="230" w:lineRule="auto"/>
        <w:rPr>
          <w:lang w:val="ru-RU"/>
        </w:rPr>
      </w:pPr>
      <w:r w:rsidRPr="00260CA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35E18D6E" w14:textId="77777777" w:rsidR="00120AE6" w:rsidRPr="008E596E" w:rsidRDefault="008E596E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28FB87E9" w14:textId="77777777" w:rsidR="00120AE6" w:rsidRPr="008E596E" w:rsidRDefault="008E596E">
      <w:pPr>
        <w:autoSpaceDE w:val="0"/>
        <w:autoSpaceDN w:val="0"/>
        <w:spacing w:before="262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5499AC0B" w14:textId="77777777" w:rsidR="00120AE6" w:rsidRPr="008E596E" w:rsidRDefault="008E596E">
      <w:pPr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Коллекции электронных образовательных ресурсов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collektion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2669F6E4" w14:textId="77777777" w:rsidR="00120AE6" w:rsidRPr="008E596E" w:rsidRDefault="008E596E">
      <w:pPr>
        <w:autoSpaceDE w:val="0"/>
        <w:autoSpaceDN w:val="0"/>
        <w:spacing w:before="408" w:after="0" w:line="286" w:lineRule="auto"/>
        <w:ind w:right="1440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3. 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4. Каталог образовательных ресурсов сети Интернет для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katalog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 5. Библиотека материалов для начальной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todkabinet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metodkabinet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 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4A315AF3" w14:textId="77777777" w:rsidR="00120AE6" w:rsidRPr="008E596E" w:rsidRDefault="008E596E">
      <w:pPr>
        <w:autoSpaceDE w:val="0"/>
        <w:autoSpaceDN w:val="0"/>
        <w:spacing w:before="262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627AF91D" w14:textId="77777777" w:rsidR="00120AE6" w:rsidRPr="008E596E" w:rsidRDefault="008E596E">
      <w:pPr>
        <w:autoSpaceDE w:val="0"/>
        <w:autoSpaceDN w:val="0"/>
        <w:spacing w:before="166" w:after="0" w:line="281" w:lineRule="auto"/>
        <w:ind w:right="2448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учащихся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/47-2-2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um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razum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uchebnye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prezentacii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nachalnaja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/18 </w:t>
      </w:r>
      <w:r w:rsidRPr="008E596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internet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chgk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vbg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/~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kvint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Детский интеллектуальный клуб "Квинт". "Интеллектуальный марафон"• Музыкальный клуб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realmusic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jokeclub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E596E">
        <w:rPr>
          <w:lang w:val="ru-RU"/>
        </w:rPr>
        <w:br/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3. Сайты детских писателей.</w:t>
      </w:r>
    </w:p>
    <w:p w14:paraId="22B3A966" w14:textId="77777777" w:rsidR="00120AE6" w:rsidRPr="008E596E" w:rsidRDefault="008E596E">
      <w:pPr>
        <w:autoSpaceDE w:val="0"/>
        <w:autoSpaceDN w:val="0"/>
        <w:spacing w:before="70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mccme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/~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dima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erunda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naoborot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"Всё наоборот" – стихи для детей, собранные Григорием Кружковым.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sf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mksat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vk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krapivin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Писатель Владислав Крапивин.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dmitrij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emets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Писатель Дмитрий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Емец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61767C0E" w14:textId="77777777" w:rsidR="00120AE6" w:rsidRPr="008E596E" w:rsidRDefault="008E596E">
      <w:pPr>
        <w:autoSpaceDE w:val="0"/>
        <w:autoSpaceDN w:val="0"/>
        <w:spacing w:before="72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nikitinsky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Детский писатель Юрий Никитинский.</w:t>
      </w:r>
    </w:p>
    <w:p w14:paraId="1982024D" w14:textId="77777777" w:rsidR="00120AE6" w:rsidRPr="008E596E" w:rsidRDefault="008E596E">
      <w:pPr>
        <w:autoSpaceDE w:val="0"/>
        <w:autoSpaceDN w:val="0"/>
        <w:spacing w:before="72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4. Электронные версии журналов.</w:t>
      </w:r>
    </w:p>
    <w:p w14:paraId="2B9EF5F4" w14:textId="77777777" w:rsidR="00120AE6" w:rsidRPr="008E596E" w:rsidRDefault="008E596E">
      <w:pPr>
        <w:autoSpaceDE w:val="0"/>
        <w:autoSpaceDN w:val="0"/>
        <w:spacing w:before="72" w:after="0" w:line="28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skazki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"Сказка для народа" - народные и авторские сказки </w:t>
      </w:r>
      <w:r w:rsidRPr="008E596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kinder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Каталог детских ресурсов "</w:t>
      </w:r>
      <w:r>
        <w:rPr>
          <w:rFonts w:ascii="Times New Roman" w:eastAsia="Times New Roman" w:hAnsi="Times New Roman"/>
          <w:color w:val="000000"/>
          <w:sz w:val="24"/>
        </w:rPr>
        <w:t>Kinder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barsuk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lenin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Журнал для детей "Барсук"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biblioguide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 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Гид: всё о детской книге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kostyor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archives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-Журнал для школьников "Костёр"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murzilka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Детский журнал "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Мурзилка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 w:rsidRPr="008E596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vkids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/ - Детская страничка "Кирилла и 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Мефодия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". Чат, игры, призы, информация для родителей </w:t>
      </w:r>
      <w:r w:rsidRPr="008E596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posnayko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 - Журнал "</w:t>
      </w:r>
      <w:proofErr w:type="spellStart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Познайка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 xml:space="preserve">". Детский игровой журнал. Конкурсы, игры и прочее. Здесь можно найти стихи и песни для детей </w:t>
      </w:r>
      <w:r w:rsidRPr="008E596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cofe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read</w:t>
      </w: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</w:t>
      </w:r>
      <w:proofErr w:type="spellEnd"/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/ - "Почитай-ка" - детский сказочный журнал. Сказки, великие сказочники, головоломки, курьезные факты из жизни ученых, конкурс литературного творчества, калейдоскоп необычных сведений из мира животных и истории, рассказы о легендарных воинах разных времен и народов.</w:t>
      </w:r>
    </w:p>
    <w:p w14:paraId="0C4E4B0A" w14:textId="77777777" w:rsidR="00120AE6" w:rsidRPr="008E596E" w:rsidRDefault="00120AE6">
      <w:pPr>
        <w:rPr>
          <w:lang w:val="ru-RU"/>
        </w:rPr>
        <w:sectPr w:rsidR="00120AE6" w:rsidRPr="008E596E">
          <w:pgSz w:w="11900" w:h="16840"/>
          <w:pgMar w:top="298" w:right="650" w:bottom="62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2A1775B" w14:textId="77777777" w:rsidR="00120AE6" w:rsidRPr="008E596E" w:rsidRDefault="00120AE6">
      <w:pPr>
        <w:autoSpaceDE w:val="0"/>
        <w:autoSpaceDN w:val="0"/>
        <w:spacing w:after="78" w:line="220" w:lineRule="exact"/>
        <w:rPr>
          <w:lang w:val="ru-RU"/>
        </w:rPr>
      </w:pPr>
    </w:p>
    <w:p w14:paraId="776CA4CA" w14:textId="77777777" w:rsidR="00120AE6" w:rsidRPr="008E596E" w:rsidRDefault="008E596E">
      <w:pPr>
        <w:autoSpaceDE w:val="0"/>
        <w:autoSpaceDN w:val="0"/>
        <w:spacing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1DFAC535" w14:textId="77777777" w:rsidR="00120AE6" w:rsidRPr="008E596E" w:rsidRDefault="008E596E">
      <w:pPr>
        <w:autoSpaceDE w:val="0"/>
        <w:autoSpaceDN w:val="0"/>
        <w:spacing w:before="346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386C446B" w14:textId="77777777" w:rsidR="00120AE6" w:rsidRPr="008E596E" w:rsidRDefault="008E596E">
      <w:pPr>
        <w:autoSpaceDE w:val="0"/>
        <w:autoSpaceDN w:val="0"/>
        <w:spacing w:before="166" w:after="0" w:line="262" w:lineRule="auto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 языку. Наборы сюжетных (предметных) картинок в соответствии с тематикой</w:t>
      </w:r>
    </w:p>
    <w:p w14:paraId="2C897F42" w14:textId="77777777" w:rsidR="00120AE6" w:rsidRPr="008E596E" w:rsidRDefault="008E596E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8E596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14:paraId="31E3DE45" w14:textId="77777777" w:rsidR="00120AE6" w:rsidRPr="008E596E" w:rsidRDefault="008E596E">
      <w:pPr>
        <w:autoSpaceDE w:val="0"/>
        <w:autoSpaceDN w:val="0"/>
        <w:spacing w:before="166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14:paraId="0DD2C800" w14:textId="77777777" w:rsidR="00120AE6" w:rsidRPr="008E596E" w:rsidRDefault="008E596E">
      <w:pPr>
        <w:autoSpaceDE w:val="0"/>
        <w:autoSpaceDN w:val="0"/>
        <w:spacing w:before="70" w:after="0" w:line="230" w:lineRule="auto"/>
        <w:rPr>
          <w:lang w:val="ru-RU"/>
        </w:rPr>
      </w:pPr>
      <w:r w:rsidRPr="008E596E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14:paraId="7F6440C9" w14:textId="15066398" w:rsidR="00120AE6" w:rsidRPr="00B0537D" w:rsidRDefault="008E596E" w:rsidP="00B0537D">
      <w:pPr>
        <w:autoSpaceDE w:val="0"/>
        <w:autoSpaceDN w:val="0"/>
        <w:spacing w:before="72" w:after="0" w:line="262" w:lineRule="auto"/>
        <w:ind w:right="9072"/>
        <w:rPr>
          <w:lang w:val="ru-RU"/>
        </w:rPr>
        <w:sectPr w:rsidR="00120AE6" w:rsidRPr="00B0537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</w:rPr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Колонки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 w:rsidR="00B0537D">
        <w:rPr>
          <w:rFonts w:ascii="Times New Roman" w:eastAsia="Times New Roman" w:hAnsi="Times New Roman"/>
          <w:color w:val="000000"/>
          <w:sz w:val="24"/>
        </w:rPr>
        <w:t xml:space="preserve">4. </w:t>
      </w:r>
      <w:proofErr w:type="spellStart"/>
      <w:r w:rsidR="00B0537D">
        <w:rPr>
          <w:rFonts w:ascii="Times New Roman" w:eastAsia="Times New Roman" w:hAnsi="Times New Roman"/>
          <w:color w:val="000000"/>
          <w:sz w:val="24"/>
        </w:rPr>
        <w:t>Компьюте</w:t>
      </w:r>
      <w:proofErr w:type="spellEnd"/>
      <w:r w:rsidR="00B0537D">
        <w:rPr>
          <w:rFonts w:ascii="Times New Roman" w:eastAsia="Times New Roman" w:hAnsi="Times New Roman"/>
          <w:color w:val="000000"/>
          <w:sz w:val="24"/>
          <w:lang w:val="ru-RU"/>
        </w:rPr>
        <w:t>р</w:t>
      </w:r>
    </w:p>
    <w:p w14:paraId="441655C8" w14:textId="77777777" w:rsidR="008E596E" w:rsidRPr="00B0537D" w:rsidRDefault="008E596E">
      <w:pPr>
        <w:rPr>
          <w:lang w:val="ru-RU"/>
        </w:rPr>
      </w:pPr>
    </w:p>
    <w:sectPr w:rsidR="008E596E" w:rsidRPr="00B0537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3AE"/>
    <w:rsid w:val="00001F44"/>
    <w:rsid w:val="0002520A"/>
    <w:rsid w:val="00034616"/>
    <w:rsid w:val="00056D69"/>
    <w:rsid w:val="0006063C"/>
    <w:rsid w:val="000609A7"/>
    <w:rsid w:val="00086F17"/>
    <w:rsid w:val="000C13BA"/>
    <w:rsid w:val="00120AE6"/>
    <w:rsid w:val="0015074B"/>
    <w:rsid w:val="001E7E1E"/>
    <w:rsid w:val="002021C0"/>
    <w:rsid w:val="00260CAC"/>
    <w:rsid w:val="0029639D"/>
    <w:rsid w:val="002A24A8"/>
    <w:rsid w:val="002A54EE"/>
    <w:rsid w:val="002C11CC"/>
    <w:rsid w:val="002D4560"/>
    <w:rsid w:val="002E5629"/>
    <w:rsid w:val="00326F90"/>
    <w:rsid w:val="00394C45"/>
    <w:rsid w:val="003B297D"/>
    <w:rsid w:val="00575F28"/>
    <w:rsid w:val="005A3286"/>
    <w:rsid w:val="00653F19"/>
    <w:rsid w:val="00666E79"/>
    <w:rsid w:val="006847BE"/>
    <w:rsid w:val="00695A30"/>
    <w:rsid w:val="00720C4D"/>
    <w:rsid w:val="00754929"/>
    <w:rsid w:val="007A4013"/>
    <w:rsid w:val="00824E03"/>
    <w:rsid w:val="008262D2"/>
    <w:rsid w:val="008659E6"/>
    <w:rsid w:val="008C7773"/>
    <w:rsid w:val="008E596E"/>
    <w:rsid w:val="00907990"/>
    <w:rsid w:val="00936B59"/>
    <w:rsid w:val="009D6407"/>
    <w:rsid w:val="00AA1D8D"/>
    <w:rsid w:val="00AC2D42"/>
    <w:rsid w:val="00AD7DF9"/>
    <w:rsid w:val="00B0537D"/>
    <w:rsid w:val="00B47730"/>
    <w:rsid w:val="00B836CF"/>
    <w:rsid w:val="00BA7D5A"/>
    <w:rsid w:val="00C52CCC"/>
    <w:rsid w:val="00CB0664"/>
    <w:rsid w:val="00CC18EC"/>
    <w:rsid w:val="00D63DDB"/>
    <w:rsid w:val="00D74837"/>
    <w:rsid w:val="00E31380"/>
    <w:rsid w:val="00F01A4A"/>
    <w:rsid w:val="00F41ED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B3900F"/>
  <w14:defaultImageDpi w14:val="300"/>
  <w15:docId w15:val="{E8A401C3-2CCE-4D5B-A71E-16661242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D74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D74837"/>
    <w:rPr>
      <w:rFonts w:ascii="Tahoma" w:hAnsi="Tahoma" w:cs="Tahoma"/>
      <w:sz w:val="16"/>
      <w:szCs w:val="16"/>
    </w:rPr>
  </w:style>
  <w:style w:type="character" w:styleId="affa">
    <w:name w:val="Hyperlink"/>
    <w:basedOn w:val="a2"/>
    <w:uiPriority w:val="99"/>
    <w:unhideWhenUsed/>
    <w:rsid w:val="000C13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107735-C15C-49A9-B4BD-D269E578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32</Pages>
  <Words>7802</Words>
  <Characters>44477</Characters>
  <Application>Microsoft Office Word</Application>
  <DocSecurity>0</DocSecurity>
  <Lines>370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777</cp:lastModifiedBy>
  <cp:revision>16</cp:revision>
  <cp:lastPrinted>2022-09-30T21:41:00Z</cp:lastPrinted>
  <dcterms:created xsi:type="dcterms:W3CDTF">2022-09-10T11:40:00Z</dcterms:created>
  <dcterms:modified xsi:type="dcterms:W3CDTF">2023-01-31T17:01:00Z</dcterms:modified>
  <cp:category/>
</cp:coreProperties>
</file>